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52D" w:rsidRDefault="00B4752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1"/>
          <w:lang w:val="ru-RU"/>
        </w:rPr>
      </w:pPr>
    </w:p>
    <w:p w:rsidR="00C01F8F" w:rsidRPr="00B4752D" w:rsidRDefault="00B4752D">
      <w:pPr>
        <w:spacing w:after="0" w:line="408" w:lineRule="auto"/>
        <w:ind w:left="120"/>
        <w:jc w:val="center"/>
        <w:rPr>
          <w:sz w:val="21"/>
          <w:szCs w:val="21"/>
          <w:lang w:val="ru-RU"/>
        </w:rPr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27.7pt;margin-top:-19.05pt;width:507.45pt;height:701.15pt;z-index:-251658240" wrapcoords="0 0 0 21568 21600 21568 21600 0 0 0">
            <v:imagedata r:id="rId8" o:title="Изо"/>
            <w10:wrap type="through"/>
          </v:shape>
        </w:pict>
      </w:r>
      <w:r w:rsidR="005E2107" w:rsidRPr="00B4752D">
        <w:rPr>
          <w:rFonts w:ascii="Times New Roman" w:hAnsi="Times New Roman"/>
          <w:b/>
          <w:color w:val="000000"/>
          <w:sz w:val="24"/>
          <w:szCs w:val="21"/>
          <w:lang w:val="ru-RU"/>
        </w:rPr>
        <w:t>МИНИСТЕРСТВО ПРОСВЕЩЕНИЯ РОССИЙСКОЙ ФЕДЕРАЦИИ</w:t>
      </w:r>
    </w:p>
    <w:p w:rsidR="00C01F8F" w:rsidRPr="00B4752D" w:rsidRDefault="005E2107">
      <w:pPr>
        <w:spacing w:after="0" w:line="408" w:lineRule="auto"/>
        <w:ind w:left="120"/>
        <w:jc w:val="center"/>
        <w:rPr>
          <w:sz w:val="21"/>
          <w:szCs w:val="21"/>
          <w:lang w:val="ru-RU"/>
        </w:rPr>
      </w:pPr>
      <w:r w:rsidRPr="00B4752D">
        <w:rPr>
          <w:rFonts w:ascii="Times New Roman" w:hAnsi="Times New Roman"/>
          <w:b/>
          <w:color w:val="000000"/>
          <w:sz w:val="24"/>
          <w:szCs w:val="21"/>
          <w:lang w:val="ru-RU"/>
        </w:rPr>
        <w:lastRenderedPageBreak/>
        <w:t>‌</w:t>
      </w:r>
      <w:bookmarkStart w:id="0" w:name="b9bd104d-6082-47bd-8132-2766a2040a6c"/>
      <w:r w:rsidRPr="00B4752D">
        <w:rPr>
          <w:rFonts w:ascii="Times New Roman" w:hAnsi="Times New Roman"/>
          <w:b/>
          <w:color w:val="000000"/>
          <w:sz w:val="24"/>
          <w:szCs w:val="21"/>
          <w:lang w:val="ru-RU"/>
        </w:rPr>
        <w:t>Министерство образования Республики Мордовия</w:t>
      </w:r>
      <w:bookmarkEnd w:id="0"/>
      <w:r w:rsidRPr="00B4752D">
        <w:rPr>
          <w:rFonts w:ascii="Times New Roman" w:hAnsi="Times New Roman"/>
          <w:b/>
          <w:color w:val="000000"/>
          <w:sz w:val="24"/>
          <w:szCs w:val="21"/>
          <w:lang w:val="ru-RU"/>
        </w:rPr>
        <w:t xml:space="preserve">‌‌ </w:t>
      </w:r>
    </w:p>
    <w:p w:rsidR="00C01F8F" w:rsidRPr="00B4752D" w:rsidRDefault="005E2107">
      <w:pPr>
        <w:spacing w:after="0" w:line="408" w:lineRule="auto"/>
        <w:ind w:left="120"/>
        <w:jc w:val="center"/>
        <w:rPr>
          <w:sz w:val="21"/>
          <w:szCs w:val="21"/>
          <w:lang w:val="ru-RU"/>
        </w:rPr>
      </w:pPr>
      <w:r w:rsidRPr="00B4752D">
        <w:rPr>
          <w:rFonts w:ascii="Times New Roman" w:hAnsi="Times New Roman"/>
          <w:b/>
          <w:color w:val="000000"/>
          <w:sz w:val="24"/>
          <w:szCs w:val="21"/>
          <w:lang w:val="ru-RU"/>
        </w:rPr>
        <w:t>‌</w:t>
      </w:r>
      <w:bookmarkStart w:id="1" w:name="34df4a62-8dcd-4a78-a0bb-c2323fe584ec"/>
      <w:r w:rsidRPr="00B4752D">
        <w:rPr>
          <w:rFonts w:ascii="Times New Roman" w:hAnsi="Times New Roman"/>
          <w:b/>
          <w:color w:val="000000"/>
          <w:sz w:val="24"/>
          <w:szCs w:val="21"/>
          <w:lang w:val="ru-RU"/>
        </w:rPr>
        <w:t>Администрация Ковылкинского муниципального района Республики Мордовия</w:t>
      </w:r>
      <w:bookmarkEnd w:id="1"/>
      <w:r w:rsidRPr="00B4752D">
        <w:rPr>
          <w:rFonts w:ascii="Times New Roman" w:hAnsi="Times New Roman"/>
          <w:b/>
          <w:color w:val="000000"/>
          <w:sz w:val="24"/>
          <w:szCs w:val="21"/>
          <w:lang w:val="ru-RU"/>
        </w:rPr>
        <w:t>‌</w:t>
      </w:r>
      <w:r w:rsidRPr="00B4752D">
        <w:rPr>
          <w:rFonts w:ascii="Times New Roman" w:hAnsi="Times New Roman"/>
          <w:color w:val="000000"/>
          <w:sz w:val="24"/>
          <w:szCs w:val="21"/>
          <w:lang w:val="ru-RU"/>
        </w:rPr>
        <w:t>​</w:t>
      </w:r>
    </w:p>
    <w:p w:rsidR="00C01F8F" w:rsidRDefault="005E2107">
      <w:pPr>
        <w:spacing w:after="0" w:line="408" w:lineRule="auto"/>
        <w:ind w:left="120"/>
        <w:jc w:val="center"/>
        <w:rPr>
          <w:sz w:val="21"/>
          <w:szCs w:val="21"/>
        </w:rPr>
      </w:pPr>
      <w:r>
        <w:rPr>
          <w:rFonts w:ascii="Times New Roman" w:hAnsi="Times New Roman"/>
          <w:b/>
          <w:color w:val="000000"/>
          <w:sz w:val="24"/>
          <w:szCs w:val="21"/>
        </w:rPr>
        <w:t>МБОУ "Гимназия №1" Ковылкинско</w:t>
      </w:r>
      <w:bookmarkStart w:id="2" w:name="_GoBack"/>
      <w:bookmarkEnd w:id="2"/>
      <w:r>
        <w:rPr>
          <w:rFonts w:ascii="Times New Roman" w:hAnsi="Times New Roman"/>
          <w:b/>
          <w:color w:val="000000"/>
          <w:sz w:val="24"/>
          <w:szCs w:val="21"/>
        </w:rPr>
        <w:t>го муниципального района</w:t>
      </w:r>
    </w:p>
    <w:tbl>
      <w:tblPr>
        <w:tblpPr w:leftFromText="180" w:rightFromText="180" w:vertAnchor="text" w:horzAnchor="page" w:tblpX="655" w:tblpY="241"/>
        <w:tblOverlap w:val="never"/>
        <w:tblW w:w="10814" w:type="dxa"/>
        <w:tblLook w:val="04A0" w:firstRow="1" w:lastRow="0" w:firstColumn="1" w:lastColumn="0" w:noHBand="0" w:noVBand="1"/>
      </w:tblPr>
      <w:tblGrid>
        <w:gridCol w:w="3614"/>
        <w:gridCol w:w="3586"/>
        <w:gridCol w:w="3614"/>
      </w:tblGrid>
      <w:tr w:rsidR="00C01F8F" w:rsidRPr="00B4752D">
        <w:trPr>
          <w:trHeight w:val="2662"/>
        </w:trPr>
        <w:tc>
          <w:tcPr>
            <w:tcW w:w="3614" w:type="dxa"/>
          </w:tcPr>
          <w:p w:rsidR="00C01F8F" w:rsidRDefault="005E210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C01F8F" w:rsidRDefault="005E210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Кафедра учителей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начальных↵классов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,Г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ПД↵↵</w:t>
            </w:r>
          </w:p>
          <w:p w:rsidR="00C01F8F" w:rsidRDefault="005E210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_______________Горькина В.И.</w:t>
            </w:r>
          </w:p>
          <w:p w:rsidR="00C01F8F" w:rsidRDefault="005E21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Приказ №1 от «29» августа</w:t>
            </w:r>
            <w:r w:rsidRPr="00B4752D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2023 г.</w:t>
            </w:r>
          </w:p>
          <w:p w:rsidR="00C01F8F" w:rsidRDefault="00C01F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586" w:type="dxa"/>
          </w:tcPr>
          <w:p w:rsidR="00C01F8F" w:rsidRDefault="005E210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C01F8F" w:rsidRDefault="005E210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C01F8F" w:rsidRDefault="005E210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___________ Супрякова Н.М.</w:t>
            </w:r>
          </w:p>
          <w:p w:rsidR="00C01F8F" w:rsidRDefault="005E21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Приказ №1 от «30» августа   2023 г.</w:t>
            </w:r>
          </w:p>
          <w:p w:rsidR="00C01F8F" w:rsidRDefault="00C01F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614" w:type="dxa"/>
          </w:tcPr>
          <w:p w:rsidR="00C01F8F" w:rsidRDefault="005E210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C01F8F" w:rsidRDefault="005E210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"Гимназия №1"↵Ковылкинского муниципа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льного↵района</w:t>
            </w:r>
          </w:p>
          <w:p w:rsidR="00C01F8F" w:rsidRDefault="005E210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______________ Моисеева И.Н.</w:t>
            </w:r>
          </w:p>
          <w:p w:rsidR="00C01F8F" w:rsidRDefault="005E21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Приказ №1 от «31» августа   2023 г.</w:t>
            </w:r>
          </w:p>
          <w:p w:rsidR="00C01F8F" w:rsidRDefault="00C01F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</w:tbl>
    <w:p w:rsidR="00C01F8F" w:rsidRPr="00B4752D" w:rsidRDefault="00C01F8F">
      <w:pPr>
        <w:spacing w:after="0"/>
        <w:ind w:left="120"/>
        <w:rPr>
          <w:lang w:val="ru-RU"/>
        </w:rPr>
      </w:pPr>
    </w:p>
    <w:p w:rsidR="00C01F8F" w:rsidRPr="00B4752D" w:rsidRDefault="00C01F8F">
      <w:pPr>
        <w:spacing w:after="0"/>
        <w:ind w:left="120"/>
        <w:rPr>
          <w:lang w:val="ru-RU"/>
        </w:rPr>
      </w:pPr>
    </w:p>
    <w:p w:rsidR="00C01F8F" w:rsidRPr="00B4752D" w:rsidRDefault="00C01F8F">
      <w:pPr>
        <w:spacing w:after="0"/>
        <w:rPr>
          <w:lang w:val="ru-RU"/>
        </w:rPr>
      </w:pPr>
    </w:p>
    <w:p w:rsidR="00C01F8F" w:rsidRPr="00B4752D" w:rsidRDefault="005E2107">
      <w:pPr>
        <w:spacing w:after="0" w:line="408" w:lineRule="auto"/>
        <w:ind w:left="120"/>
        <w:jc w:val="center"/>
        <w:rPr>
          <w:lang w:val="ru-RU"/>
        </w:rPr>
      </w:pPr>
      <w:r w:rsidRPr="00B4752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01F8F" w:rsidRPr="00B4752D" w:rsidRDefault="005E2107">
      <w:pPr>
        <w:spacing w:after="0" w:line="408" w:lineRule="auto"/>
        <w:ind w:left="120"/>
        <w:jc w:val="center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4752D">
        <w:rPr>
          <w:rFonts w:ascii="Times New Roman" w:hAnsi="Times New Roman"/>
          <w:color w:val="000000"/>
          <w:sz w:val="28"/>
          <w:lang w:val="ru-RU"/>
        </w:rPr>
        <w:t xml:space="preserve"> 453764)</w:t>
      </w:r>
    </w:p>
    <w:p w:rsidR="00C01F8F" w:rsidRPr="00B4752D" w:rsidRDefault="005E2107">
      <w:pPr>
        <w:spacing w:after="0" w:line="408" w:lineRule="auto"/>
        <w:jc w:val="center"/>
        <w:rPr>
          <w:sz w:val="24"/>
          <w:szCs w:val="24"/>
          <w:lang w:val="ru-RU"/>
        </w:rPr>
      </w:pPr>
      <w:r w:rsidRPr="00B4752D">
        <w:rPr>
          <w:rFonts w:ascii="Times New Roman" w:hAnsi="Times New Roman"/>
          <w:b/>
          <w:color w:val="000000"/>
          <w:sz w:val="32"/>
          <w:szCs w:val="24"/>
          <w:lang w:val="ru-RU"/>
        </w:rPr>
        <w:t>учебного предмета «Изобразительное искусство»</w:t>
      </w:r>
    </w:p>
    <w:p w:rsidR="00C01F8F" w:rsidRPr="00B4752D" w:rsidRDefault="005E2107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B4752D">
        <w:rPr>
          <w:rFonts w:ascii="Times New Roman" w:hAnsi="Times New Roman"/>
          <w:color w:val="000000"/>
          <w:sz w:val="32"/>
          <w:szCs w:val="24"/>
          <w:lang w:val="ru-RU"/>
        </w:rPr>
        <w:t xml:space="preserve">для  </w:t>
      </w:r>
      <w:r>
        <w:rPr>
          <w:rFonts w:ascii="Times New Roman" w:hAnsi="Times New Roman"/>
          <w:color w:val="000000"/>
          <w:sz w:val="32"/>
          <w:szCs w:val="24"/>
          <w:lang w:val="ru-RU"/>
        </w:rPr>
        <w:t xml:space="preserve">2 </w:t>
      </w:r>
      <w:r w:rsidRPr="00B4752D">
        <w:rPr>
          <w:rFonts w:ascii="Times New Roman" w:hAnsi="Times New Roman"/>
          <w:color w:val="000000"/>
          <w:sz w:val="32"/>
          <w:szCs w:val="24"/>
          <w:lang w:val="ru-RU"/>
        </w:rPr>
        <w:t>класс</w:t>
      </w:r>
      <w:r>
        <w:rPr>
          <w:rFonts w:ascii="Times New Roman" w:hAnsi="Times New Roman"/>
          <w:color w:val="000000"/>
          <w:sz w:val="32"/>
          <w:szCs w:val="24"/>
          <w:lang w:val="ru-RU"/>
        </w:rPr>
        <w:t>а</w:t>
      </w:r>
      <w:r w:rsidRPr="00B4752D">
        <w:rPr>
          <w:rFonts w:ascii="Times New Roman" w:hAnsi="Times New Roman"/>
          <w:color w:val="000000"/>
          <w:sz w:val="32"/>
          <w:szCs w:val="24"/>
          <w:lang w:val="ru-RU"/>
        </w:rPr>
        <w:t xml:space="preserve"> </w:t>
      </w:r>
      <w:r w:rsidRPr="00B4752D">
        <w:rPr>
          <w:rFonts w:ascii="Times New Roman" w:eastAsia="Times New Roman" w:hAnsi="Times New Roman"/>
          <w:color w:val="000000"/>
          <w:sz w:val="32"/>
          <w:szCs w:val="28"/>
          <w:lang w:val="ru-RU"/>
        </w:rPr>
        <w:t>начального общего образования</w:t>
      </w:r>
    </w:p>
    <w:p w:rsidR="00C01F8F" w:rsidRPr="00B4752D" w:rsidRDefault="005E210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32"/>
          <w:szCs w:val="28"/>
          <w:lang w:val="ru-RU"/>
        </w:rPr>
        <w:t xml:space="preserve">          </w:t>
      </w:r>
      <w:r w:rsidRPr="00B4752D">
        <w:rPr>
          <w:rFonts w:ascii="Times New Roman" w:eastAsia="Times New Roman" w:hAnsi="Times New Roman"/>
          <w:color w:val="000000"/>
          <w:sz w:val="32"/>
          <w:szCs w:val="28"/>
          <w:lang w:val="ru-RU"/>
        </w:rPr>
        <w:t>на 202</w:t>
      </w:r>
      <w:r>
        <w:rPr>
          <w:rFonts w:ascii="Times New Roman" w:eastAsia="Times New Roman" w:hAnsi="Times New Roman"/>
          <w:color w:val="000000"/>
          <w:sz w:val="32"/>
          <w:szCs w:val="28"/>
          <w:lang w:val="ru-RU"/>
        </w:rPr>
        <w:t>3</w:t>
      </w:r>
      <w:r w:rsidRPr="00B4752D">
        <w:rPr>
          <w:rFonts w:ascii="Times New Roman" w:eastAsia="Times New Roman" w:hAnsi="Times New Roman"/>
          <w:color w:val="000000"/>
          <w:sz w:val="32"/>
          <w:szCs w:val="28"/>
          <w:lang w:val="ru-RU"/>
        </w:rPr>
        <w:t xml:space="preserve"> - 202</w:t>
      </w:r>
      <w:r>
        <w:rPr>
          <w:rFonts w:ascii="Times New Roman" w:eastAsia="Times New Roman" w:hAnsi="Times New Roman"/>
          <w:color w:val="000000"/>
          <w:sz w:val="32"/>
          <w:szCs w:val="28"/>
          <w:lang w:val="ru-RU"/>
        </w:rPr>
        <w:t>4</w:t>
      </w:r>
      <w:r w:rsidRPr="00B4752D">
        <w:rPr>
          <w:rFonts w:ascii="Times New Roman" w:eastAsia="Times New Roman" w:hAnsi="Times New Roman"/>
          <w:color w:val="000000"/>
          <w:sz w:val="32"/>
          <w:szCs w:val="28"/>
          <w:lang w:val="ru-RU"/>
        </w:rPr>
        <w:t xml:space="preserve">  учебны</w:t>
      </w:r>
      <w:r>
        <w:rPr>
          <w:rFonts w:ascii="Times New Roman" w:eastAsia="Times New Roman" w:hAnsi="Times New Roman"/>
          <w:color w:val="000000"/>
          <w:sz w:val="32"/>
          <w:szCs w:val="28"/>
          <w:lang w:val="ru-RU"/>
        </w:rPr>
        <w:t>й</w:t>
      </w:r>
      <w:r>
        <w:rPr>
          <w:rFonts w:ascii="Times New Roman" w:eastAsia="Times New Roman" w:hAnsi="Times New Roman"/>
          <w:color w:val="000000"/>
          <w:sz w:val="32"/>
          <w:szCs w:val="28"/>
          <w:lang w:val="ru-RU"/>
        </w:rPr>
        <w:t xml:space="preserve"> </w:t>
      </w:r>
      <w:r w:rsidRPr="00B4752D">
        <w:rPr>
          <w:rFonts w:ascii="Times New Roman" w:eastAsia="Times New Roman" w:hAnsi="Times New Roman"/>
          <w:color w:val="000000"/>
          <w:sz w:val="32"/>
          <w:szCs w:val="28"/>
          <w:lang w:val="ru-RU"/>
        </w:rPr>
        <w:t>год</w:t>
      </w:r>
    </w:p>
    <w:p w:rsidR="00C01F8F" w:rsidRPr="00B4752D" w:rsidRDefault="00C01F8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28"/>
          <w:lang w:val="ru-RU"/>
        </w:rPr>
      </w:pPr>
    </w:p>
    <w:p w:rsidR="00C01F8F" w:rsidRPr="00B4752D" w:rsidRDefault="00C01F8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28"/>
          <w:lang w:val="ru-RU"/>
        </w:rPr>
      </w:pPr>
    </w:p>
    <w:p w:rsidR="00C01F8F" w:rsidRPr="00B4752D" w:rsidRDefault="00C01F8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28"/>
          <w:lang w:val="ru-RU"/>
        </w:rPr>
      </w:pPr>
    </w:p>
    <w:p w:rsidR="00C01F8F" w:rsidRDefault="00C01F8F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b/>
          <w:bCs/>
          <w:color w:val="000000"/>
          <w:sz w:val="32"/>
          <w:szCs w:val="28"/>
          <w:lang w:val="ru-RU"/>
        </w:rPr>
      </w:pPr>
    </w:p>
    <w:p w:rsidR="00C01F8F" w:rsidRDefault="005E2107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32"/>
          <w:szCs w:val="28"/>
          <w:lang w:val="ru-RU"/>
        </w:rPr>
      </w:pPr>
      <w:r>
        <w:rPr>
          <w:rFonts w:ascii="Times New Roman" w:eastAsia="Times New Roman" w:hAnsi="Times New Roman"/>
          <w:b/>
          <w:bCs/>
          <w:color w:val="000000"/>
          <w:sz w:val="32"/>
          <w:szCs w:val="28"/>
          <w:lang w:val="ru-RU"/>
        </w:rPr>
        <w:t>Составитель</w:t>
      </w:r>
      <w:r>
        <w:rPr>
          <w:rFonts w:ascii="Times New Roman" w:eastAsia="Times New Roman" w:hAnsi="Times New Roman"/>
          <w:b/>
          <w:bCs/>
          <w:color w:val="000000"/>
          <w:sz w:val="32"/>
          <w:szCs w:val="28"/>
          <w:lang w:val="ru-RU"/>
        </w:rPr>
        <w:t>:</w:t>
      </w:r>
      <w:r>
        <w:rPr>
          <w:rFonts w:ascii="Times New Roman" w:eastAsia="Times New Roman" w:hAnsi="Times New Roman"/>
          <w:color w:val="000000"/>
          <w:sz w:val="32"/>
          <w:szCs w:val="28"/>
          <w:lang w:val="ru-RU"/>
        </w:rPr>
        <w:t xml:space="preserve"> Каменская С.Н.,</w:t>
      </w:r>
    </w:p>
    <w:p w:rsidR="00C01F8F" w:rsidRDefault="005E2107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32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32"/>
          <w:szCs w:val="28"/>
          <w:lang w:val="ru-RU"/>
        </w:rPr>
        <w:t>Учитель начальных классов</w:t>
      </w:r>
    </w:p>
    <w:p w:rsidR="00C01F8F" w:rsidRPr="00B4752D" w:rsidRDefault="00C01F8F">
      <w:pPr>
        <w:spacing w:after="0" w:line="408" w:lineRule="auto"/>
        <w:ind w:left="120"/>
        <w:jc w:val="center"/>
        <w:rPr>
          <w:lang w:val="ru-RU"/>
        </w:rPr>
      </w:pPr>
    </w:p>
    <w:p w:rsidR="00C01F8F" w:rsidRPr="00B4752D" w:rsidRDefault="00C01F8F">
      <w:pPr>
        <w:spacing w:after="0"/>
        <w:ind w:left="120"/>
        <w:jc w:val="center"/>
        <w:rPr>
          <w:lang w:val="ru-RU"/>
        </w:rPr>
      </w:pPr>
    </w:p>
    <w:p w:rsidR="00C01F8F" w:rsidRPr="00B4752D" w:rsidRDefault="00C01F8F">
      <w:pPr>
        <w:spacing w:after="0"/>
        <w:ind w:left="120"/>
        <w:jc w:val="center"/>
        <w:rPr>
          <w:lang w:val="ru-RU"/>
        </w:rPr>
      </w:pPr>
    </w:p>
    <w:p w:rsidR="00C01F8F" w:rsidRPr="00B4752D" w:rsidRDefault="00C01F8F">
      <w:pPr>
        <w:spacing w:after="0"/>
        <w:ind w:left="120"/>
        <w:jc w:val="center"/>
        <w:rPr>
          <w:lang w:val="ru-RU"/>
        </w:rPr>
      </w:pPr>
    </w:p>
    <w:p w:rsidR="00C01F8F" w:rsidRPr="00B4752D" w:rsidRDefault="00C01F8F">
      <w:pPr>
        <w:spacing w:after="0"/>
        <w:ind w:left="120"/>
        <w:jc w:val="center"/>
        <w:rPr>
          <w:lang w:val="ru-RU"/>
        </w:rPr>
      </w:pPr>
    </w:p>
    <w:p w:rsidR="00C01F8F" w:rsidRPr="00B4752D" w:rsidRDefault="00C01F8F">
      <w:pPr>
        <w:spacing w:after="0"/>
        <w:ind w:left="120"/>
        <w:jc w:val="center"/>
        <w:rPr>
          <w:lang w:val="ru-RU"/>
        </w:rPr>
      </w:pPr>
    </w:p>
    <w:p w:rsidR="00C01F8F" w:rsidRPr="00B4752D" w:rsidRDefault="005E2107">
      <w:pPr>
        <w:spacing w:after="0"/>
        <w:jc w:val="center"/>
        <w:rPr>
          <w:lang w:val="ru-RU"/>
        </w:rPr>
      </w:pPr>
      <w:bookmarkStart w:id="3" w:name="6129fc25-1484-4cce-a161-840ff826026d"/>
      <w:r w:rsidRPr="00B4752D">
        <w:rPr>
          <w:rFonts w:ascii="Times New Roman" w:hAnsi="Times New Roman"/>
          <w:b/>
          <w:color w:val="000000"/>
          <w:sz w:val="28"/>
          <w:lang w:val="ru-RU"/>
        </w:rPr>
        <w:t xml:space="preserve">Ковылкино, 2023 </w:t>
      </w:r>
      <w:bookmarkEnd w:id="3"/>
      <w:r w:rsidRPr="00B4752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B4752D">
        <w:rPr>
          <w:rFonts w:ascii="Times New Roman" w:hAnsi="Times New Roman"/>
          <w:b/>
          <w:color w:val="000000"/>
          <w:sz w:val="28"/>
          <w:lang w:val="ru-RU"/>
        </w:rPr>
        <w:t>г.</w:t>
      </w:r>
      <w:bookmarkEnd w:id="4"/>
      <w:r w:rsidRPr="00B4752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4752D">
        <w:rPr>
          <w:rFonts w:ascii="Times New Roman" w:hAnsi="Times New Roman"/>
          <w:color w:val="000000"/>
          <w:sz w:val="28"/>
          <w:lang w:val="ru-RU"/>
        </w:rPr>
        <w:t>​</w:t>
      </w:r>
    </w:p>
    <w:p w:rsidR="00C01F8F" w:rsidRPr="00B4752D" w:rsidRDefault="00C01F8F">
      <w:pPr>
        <w:rPr>
          <w:lang w:val="ru-RU"/>
        </w:rPr>
        <w:sectPr w:rsidR="00C01F8F" w:rsidRPr="00B4752D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3179844"/>
    </w:p>
    <w:bookmarkEnd w:id="5"/>
    <w:p w:rsidR="00C01F8F" w:rsidRPr="00B4752D" w:rsidRDefault="005E2107">
      <w:pPr>
        <w:spacing w:after="0" w:line="264" w:lineRule="auto"/>
        <w:jc w:val="both"/>
        <w:rPr>
          <w:lang w:val="ru-RU"/>
        </w:rPr>
      </w:pPr>
      <w:r w:rsidRPr="00B4752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01F8F" w:rsidRPr="00B4752D" w:rsidRDefault="00C01F8F">
      <w:pPr>
        <w:spacing w:after="0" w:line="264" w:lineRule="auto"/>
        <w:ind w:left="120"/>
        <w:jc w:val="both"/>
        <w:rPr>
          <w:lang w:val="ru-RU"/>
        </w:rPr>
      </w:pP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4752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</w:t>
      </w:r>
      <w:r w:rsidRPr="00B4752D">
        <w:rPr>
          <w:rFonts w:ascii="Times New Roman" w:hAnsi="Times New Roman"/>
          <w:color w:val="000000"/>
          <w:sz w:val="28"/>
          <w:lang w:val="ru-RU"/>
        </w:rPr>
        <w:t xml:space="preserve">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 xml:space="preserve">Цель </w:t>
      </w:r>
      <w:r w:rsidRPr="00B4752D">
        <w:rPr>
          <w:rFonts w:ascii="Times New Roman" w:hAnsi="Times New Roman"/>
          <w:color w:val="000000"/>
          <w:sz w:val="28"/>
          <w:lang w:val="ru-RU"/>
        </w:rPr>
        <w:t>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</w:t>
      </w:r>
      <w:r w:rsidRPr="00B4752D">
        <w:rPr>
          <w:rFonts w:ascii="Times New Roman" w:hAnsi="Times New Roman"/>
          <w:color w:val="000000"/>
          <w:sz w:val="28"/>
          <w:lang w:val="ru-RU"/>
        </w:rPr>
        <w:t>, навыков и развития творческого потенциала обучающихся.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</w:t>
      </w:r>
      <w:r w:rsidRPr="00B4752D">
        <w:rPr>
          <w:rFonts w:ascii="Times New Roman" w:hAnsi="Times New Roman"/>
          <w:color w:val="000000"/>
          <w:sz w:val="28"/>
          <w:lang w:val="ru-RU"/>
        </w:rPr>
        <w:t>имание роли и значения художественной деятельности в жизни людей.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</w:t>
      </w:r>
      <w:r w:rsidRPr="00B4752D">
        <w:rPr>
          <w:rFonts w:ascii="Times New Roman" w:hAnsi="Times New Roman"/>
          <w:color w:val="000000"/>
          <w:sz w:val="28"/>
          <w:lang w:val="ru-RU"/>
        </w:rPr>
        <w:t>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</w:t>
      </w:r>
      <w:r w:rsidRPr="00B4752D">
        <w:rPr>
          <w:rFonts w:ascii="Times New Roman" w:hAnsi="Times New Roman"/>
          <w:color w:val="000000"/>
          <w:sz w:val="28"/>
          <w:lang w:val="ru-RU"/>
        </w:rPr>
        <w:t xml:space="preserve">ой культуры. 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</w:t>
      </w:r>
      <w:r w:rsidRPr="00B4752D">
        <w:rPr>
          <w:rFonts w:ascii="Times New Roman" w:hAnsi="Times New Roman"/>
          <w:color w:val="000000"/>
          <w:sz w:val="28"/>
          <w:lang w:val="ru-RU"/>
        </w:rPr>
        <w:t>ании красоты человека.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</w:t>
      </w:r>
      <w:r w:rsidRPr="00B4752D">
        <w:rPr>
          <w:rFonts w:ascii="Times New Roman" w:hAnsi="Times New Roman"/>
          <w:color w:val="000000"/>
          <w:sz w:val="28"/>
          <w:lang w:val="ru-RU"/>
        </w:rPr>
        <w:t>ий искусства и эстетического наблюдения окружающей действительности).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</w:t>
      </w:r>
      <w:r w:rsidRPr="00B4752D">
        <w:rPr>
          <w:rFonts w:ascii="Times New Roman" w:hAnsi="Times New Roman"/>
          <w:color w:val="000000"/>
          <w:sz w:val="28"/>
          <w:lang w:val="ru-RU"/>
        </w:rPr>
        <w:t xml:space="preserve">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B4752D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B4752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4752D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</w:t>
      </w:r>
      <w:r w:rsidRPr="00B4752D">
        <w:rPr>
          <w:rFonts w:ascii="Times New Roman" w:hAnsi="Times New Roman"/>
          <w:color w:val="000000"/>
          <w:sz w:val="28"/>
          <w:lang w:val="ru-RU"/>
        </w:rPr>
        <w:t>оцессе практического решения художественно-творческих задач.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B4752D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</w:t>
      </w:r>
      <w:r w:rsidRPr="00B4752D">
        <w:rPr>
          <w:rFonts w:ascii="Times New Roman" w:hAnsi="Times New Roman"/>
          <w:color w:val="000000"/>
          <w:sz w:val="28"/>
          <w:lang w:val="ru-RU"/>
        </w:rPr>
        <w:t>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B4752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C01F8F" w:rsidRPr="00B4752D" w:rsidRDefault="00C01F8F">
      <w:pPr>
        <w:spacing w:after="0" w:line="264" w:lineRule="auto"/>
        <w:ind w:left="120"/>
        <w:jc w:val="both"/>
        <w:rPr>
          <w:lang w:val="ru-RU"/>
        </w:rPr>
      </w:pPr>
    </w:p>
    <w:p w:rsidR="00C01F8F" w:rsidRPr="00B4752D" w:rsidRDefault="00C01F8F">
      <w:pPr>
        <w:rPr>
          <w:lang w:val="ru-RU"/>
        </w:rPr>
        <w:sectPr w:rsidR="00C01F8F" w:rsidRPr="00B4752D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3179841"/>
    </w:p>
    <w:p w:rsidR="00C01F8F" w:rsidRPr="00B4752D" w:rsidRDefault="005E2107">
      <w:pPr>
        <w:spacing w:after="0" w:line="264" w:lineRule="auto"/>
        <w:ind w:left="120"/>
        <w:jc w:val="both"/>
        <w:rPr>
          <w:lang w:val="ru-RU"/>
        </w:rPr>
      </w:pPr>
      <w:bookmarkStart w:id="8" w:name="block-3179845"/>
      <w:bookmarkEnd w:id="7"/>
      <w:r w:rsidRPr="00B4752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01F8F" w:rsidRPr="00B4752D" w:rsidRDefault="00C01F8F">
      <w:pPr>
        <w:spacing w:after="0" w:line="264" w:lineRule="auto"/>
        <w:ind w:left="120"/>
        <w:jc w:val="both"/>
        <w:rPr>
          <w:lang w:val="ru-RU"/>
        </w:rPr>
      </w:pPr>
    </w:p>
    <w:p w:rsidR="00C01F8F" w:rsidRPr="00B4752D" w:rsidRDefault="005E2107">
      <w:pPr>
        <w:spacing w:after="0"/>
        <w:ind w:left="120"/>
        <w:jc w:val="center"/>
        <w:rPr>
          <w:lang w:val="ru-RU"/>
        </w:rPr>
      </w:pPr>
      <w:r w:rsidRPr="00B4752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01F8F" w:rsidRPr="00B4752D" w:rsidRDefault="00C01F8F">
      <w:pPr>
        <w:spacing w:after="0"/>
        <w:ind w:left="120"/>
        <w:rPr>
          <w:lang w:val="ru-RU"/>
        </w:rPr>
      </w:pP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b/>
          <w:color w:val="000000"/>
          <w:sz w:val="28"/>
          <w:lang w:val="ru-RU"/>
        </w:rPr>
        <w:t>М</w:t>
      </w:r>
      <w:r w:rsidRPr="00B4752D">
        <w:rPr>
          <w:rFonts w:ascii="Times New Roman" w:hAnsi="Times New Roman"/>
          <w:b/>
          <w:color w:val="000000"/>
          <w:sz w:val="28"/>
          <w:lang w:val="ru-RU"/>
        </w:rPr>
        <w:t>одуль «Графика»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Ритм пятен: о</w:t>
      </w:r>
      <w:r w:rsidRPr="00B4752D">
        <w:rPr>
          <w:rFonts w:ascii="Times New Roman" w:hAnsi="Times New Roman"/>
          <w:color w:val="000000"/>
          <w:sz w:val="28"/>
          <w:lang w:val="ru-RU"/>
        </w:rPr>
        <w:t>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 xml:space="preserve">Пропорции – соотношение частей и целого. Развитие аналитических навыков видения пропорций. Выразительные свойства пропорций </w:t>
      </w:r>
      <w:r w:rsidRPr="00B4752D">
        <w:rPr>
          <w:rFonts w:ascii="Times New Roman" w:hAnsi="Times New Roman"/>
          <w:color w:val="000000"/>
          <w:sz w:val="28"/>
          <w:lang w:val="ru-RU"/>
        </w:rPr>
        <w:t>(на основе рисунков птиц).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</w:t>
      </w:r>
      <w:r w:rsidRPr="00B4752D">
        <w:rPr>
          <w:rFonts w:ascii="Times New Roman" w:hAnsi="Times New Roman"/>
          <w:color w:val="000000"/>
          <w:sz w:val="28"/>
          <w:lang w:val="ru-RU"/>
        </w:rPr>
        <w:t>и анализировать форму натурного предмета.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 xml:space="preserve">Цвета основные и составные. Развитие навыков смешивания красок </w:t>
      </w:r>
      <w:r w:rsidRPr="00B4752D">
        <w:rPr>
          <w:rFonts w:ascii="Times New Roman" w:hAnsi="Times New Roman"/>
          <w:color w:val="000000"/>
          <w:sz w:val="28"/>
          <w:lang w:val="ru-RU"/>
        </w:rPr>
        <w:t>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Цвет</w:t>
      </w:r>
      <w:r w:rsidRPr="00B4752D">
        <w:rPr>
          <w:rFonts w:ascii="Times New Roman" w:hAnsi="Times New Roman"/>
          <w:color w:val="000000"/>
          <w:sz w:val="28"/>
          <w:lang w:val="ru-RU"/>
        </w:rPr>
        <w:t xml:space="preserve">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Изображе</w:t>
      </w:r>
      <w:r w:rsidRPr="00B4752D">
        <w:rPr>
          <w:rFonts w:ascii="Times New Roman" w:hAnsi="Times New Roman"/>
          <w:color w:val="000000"/>
          <w:sz w:val="28"/>
          <w:lang w:val="ru-RU"/>
        </w:rPr>
        <w:t>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lastRenderedPageBreak/>
        <w:t>Изображение сказочного персонажа с ярко выраженным характером (об</w:t>
      </w:r>
      <w:r w:rsidRPr="00B4752D">
        <w:rPr>
          <w:rFonts w:ascii="Times New Roman" w:hAnsi="Times New Roman"/>
          <w:color w:val="000000"/>
          <w:sz w:val="28"/>
          <w:lang w:val="ru-RU"/>
        </w:rPr>
        <w:t>раз мужской или женский).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</w:t>
      </w:r>
      <w:r w:rsidRPr="00B4752D">
        <w:rPr>
          <w:rFonts w:ascii="Times New Roman" w:hAnsi="Times New Roman"/>
          <w:color w:val="000000"/>
          <w:sz w:val="28"/>
          <w:lang w:val="ru-RU"/>
        </w:rPr>
        <w:t>учётом местных промыслов). Способ лепки в соответствии с традициями промысла.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Изображение дв</w:t>
      </w:r>
      <w:r w:rsidRPr="00B4752D">
        <w:rPr>
          <w:rFonts w:ascii="Times New Roman" w:hAnsi="Times New Roman"/>
          <w:color w:val="000000"/>
          <w:sz w:val="28"/>
          <w:lang w:val="ru-RU"/>
        </w:rPr>
        <w:t>ижения и статики в скульптуре: лепка из пластилина тяжёлой, неповоротливой и лёгкой, стремительной формы.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</w:t>
      </w:r>
      <w:r w:rsidRPr="00B4752D">
        <w:rPr>
          <w:rFonts w:ascii="Times New Roman" w:hAnsi="Times New Roman"/>
          <w:color w:val="000000"/>
          <w:sz w:val="28"/>
          <w:lang w:val="ru-RU"/>
        </w:rPr>
        <w:t>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</w:t>
      </w:r>
      <w:r w:rsidRPr="00B4752D">
        <w:rPr>
          <w:rFonts w:ascii="Times New Roman" w:hAnsi="Times New Roman"/>
          <w:color w:val="000000"/>
          <w:sz w:val="28"/>
          <w:lang w:val="ru-RU"/>
        </w:rPr>
        <w:t>кации.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 xml:space="preserve">Декор одежды </w:t>
      </w:r>
      <w:r w:rsidRPr="00B4752D">
        <w:rPr>
          <w:rFonts w:ascii="Times New Roman" w:hAnsi="Times New Roman"/>
          <w:color w:val="000000"/>
          <w:sz w:val="28"/>
          <w:lang w:val="ru-RU"/>
        </w:rPr>
        <w:t>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</w:t>
      </w:r>
      <w:r w:rsidRPr="00B4752D">
        <w:rPr>
          <w:rFonts w:ascii="Times New Roman" w:hAnsi="Times New Roman"/>
          <w:color w:val="000000"/>
          <w:sz w:val="28"/>
          <w:lang w:val="ru-RU"/>
        </w:rPr>
        <w:t>дрезания. Макетирование пространства детской площадки.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</w:t>
      </w:r>
      <w:r w:rsidRPr="00B4752D">
        <w:rPr>
          <w:rFonts w:ascii="Times New Roman" w:hAnsi="Times New Roman"/>
          <w:color w:val="000000"/>
          <w:sz w:val="28"/>
          <w:lang w:val="ru-RU"/>
        </w:rPr>
        <w:t xml:space="preserve">лоски бумаги (например, гармошкой). Образ здания. Памятники отечественной архитектуры с ярко </w:t>
      </w:r>
      <w:r w:rsidRPr="00B475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</w:t>
      </w:r>
      <w:r w:rsidRPr="00B4752D">
        <w:rPr>
          <w:rFonts w:ascii="Times New Roman" w:hAnsi="Times New Roman"/>
          <w:b/>
          <w:color w:val="000000"/>
          <w:sz w:val="28"/>
          <w:lang w:val="ru-RU"/>
        </w:rPr>
        <w:t>сства».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</w:t>
      </w:r>
      <w:r w:rsidRPr="00B4752D">
        <w:rPr>
          <w:rFonts w:ascii="Times New Roman" w:hAnsi="Times New Roman"/>
          <w:color w:val="000000"/>
          <w:sz w:val="28"/>
          <w:lang w:val="ru-RU"/>
        </w:rPr>
        <w:t>творными произведениями.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Восприятие произведений живописи с активным выражением цветового состояния в природе. Произведения И. И. Левитана, И. И. Шиш</w:t>
      </w:r>
      <w:r w:rsidRPr="00B4752D">
        <w:rPr>
          <w:rFonts w:ascii="Times New Roman" w:hAnsi="Times New Roman"/>
          <w:color w:val="000000"/>
          <w:sz w:val="28"/>
          <w:lang w:val="ru-RU"/>
        </w:rPr>
        <w:t xml:space="preserve">кина, Н. П. Крымова. 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</w:t>
      </w:r>
      <w:r w:rsidRPr="00B4752D">
        <w:rPr>
          <w:rFonts w:ascii="Times New Roman" w:hAnsi="Times New Roman"/>
          <w:color w:val="000000"/>
          <w:sz w:val="28"/>
          <w:lang w:val="ru-RU"/>
        </w:rPr>
        <w:t>ики.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4752D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Компьютерные средства изображения. Работа с геометрическими фигурами. Трансформация и копирование геометрических фигу</w:t>
      </w:r>
      <w:r w:rsidRPr="00B4752D">
        <w:rPr>
          <w:rFonts w:ascii="Times New Roman" w:hAnsi="Times New Roman"/>
          <w:color w:val="000000"/>
          <w:sz w:val="28"/>
          <w:lang w:val="ru-RU"/>
        </w:rPr>
        <w:t xml:space="preserve">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4752D">
        <w:rPr>
          <w:rFonts w:ascii="Times New Roman" w:hAnsi="Times New Roman"/>
          <w:color w:val="000000"/>
          <w:sz w:val="28"/>
          <w:lang w:val="ru-RU"/>
        </w:rPr>
        <w:t>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4752D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4752D">
        <w:rPr>
          <w:rFonts w:ascii="Times New Roman" w:hAnsi="Times New Roman"/>
          <w:color w:val="000000"/>
          <w:sz w:val="28"/>
          <w:lang w:val="ru-RU"/>
        </w:rPr>
        <w:t xml:space="preserve"> на основ</w:t>
      </w:r>
      <w:r w:rsidRPr="00B4752D">
        <w:rPr>
          <w:rFonts w:ascii="Times New Roman" w:hAnsi="Times New Roman"/>
          <w:color w:val="000000"/>
          <w:sz w:val="28"/>
          <w:lang w:val="ru-RU"/>
        </w:rPr>
        <w:t>е темы «Тёплый и холодный цвета» (например, «Горящий костёр в синей ночи», «Перо жар-птицы»).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C01F8F" w:rsidRPr="00B4752D" w:rsidRDefault="00C01F8F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C01F8F" w:rsidRPr="00B4752D" w:rsidRDefault="005E2107">
      <w:pPr>
        <w:spacing w:after="0" w:line="264" w:lineRule="auto"/>
        <w:ind w:left="120"/>
        <w:jc w:val="both"/>
        <w:rPr>
          <w:lang w:val="ru-RU"/>
        </w:rPr>
      </w:pPr>
      <w:bookmarkStart w:id="10" w:name="block-3179842"/>
      <w:bookmarkEnd w:id="8"/>
      <w:r w:rsidRPr="00B4752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B4752D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C01F8F" w:rsidRPr="00B4752D" w:rsidRDefault="00C01F8F">
      <w:pPr>
        <w:spacing w:after="0" w:line="264" w:lineRule="auto"/>
        <w:ind w:left="120"/>
        <w:jc w:val="both"/>
        <w:rPr>
          <w:lang w:val="ru-RU"/>
        </w:rPr>
      </w:pPr>
    </w:p>
    <w:p w:rsidR="00C01F8F" w:rsidRPr="00B4752D" w:rsidRDefault="005E2107">
      <w:pPr>
        <w:spacing w:after="0" w:line="264" w:lineRule="auto"/>
        <w:ind w:left="120"/>
        <w:jc w:val="center"/>
        <w:rPr>
          <w:lang w:val="ru-RU"/>
        </w:rPr>
      </w:pPr>
      <w:r w:rsidRPr="00B4752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</w:t>
      </w:r>
      <w:r w:rsidRPr="00B4752D">
        <w:rPr>
          <w:rFonts w:ascii="Times New Roman" w:hAnsi="Times New Roman"/>
          <w:color w:val="000000"/>
          <w:sz w:val="28"/>
          <w:lang w:val="ru-RU"/>
        </w:rPr>
        <w:t>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</w:t>
      </w:r>
      <w:r w:rsidRPr="00B4752D">
        <w:rPr>
          <w:rFonts w:ascii="Times New Roman" w:hAnsi="Times New Roman"/>
          <w:color w:val="000000"/>
          <w:sz w:val="28"/>
          <w:lang w:val="ru-RU"/>
        </w:rPr>
        <w:t xml:space="preserve"> саморазвития, формирования внутренней позиции личности.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B4752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4752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B4752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B4752D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C01F8F" w:rsidRPr="00B4752D" w:rsidRDefault="005E21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уважение и ценностное отношение к своей Ро</w:t>
      </w:r>
      <w:r w:rsidRPr="00B4752D">
        <w:rPr>
          <w:rFonts w:ascii="Times New Roman" w:hAnsi="Times New Roman"/>
          <w:color w:val="000000"/>
          <w:sz w:val="28"/>
          <w:lang w:val="ru-RU"/>
        </w:rPr>
        <w:t xml:space="preserve">дине – России; </w:t>
      </w:r>
    </w:p>
    <w:p w:rsidR="00C01F8F" w:rsidRPr="00B4752D" w:rsidRDefault="005E21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C01F8F" w:rsidRDefault="005E210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C01F8F" w:rsidRPr="00B4752D" w:rsidRDefault="005E21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 xml:space="preserve">мотивация к познанию и обучению, готовность к саморазвитию и </w:t>
      </w:r>
      <w:r w:rsidRPr="00B4752D">
        <w:rPr>
          <w:rFonts w:ascii="Times New Roman" w:hAnsi="Times New Roman"/>
          <w:color w:val="000000"/>
          <w:sz w:val="28"/>
          <w:lang w:val="ru-RU"/>
        </w:rPr>
        <w:t>активному участию в социально значимой деятельности;</w:t>
      </w:r>
    </w:p>
    <w:p w:rsidR="00C01F8F" w:rsidRPr="00B4752D" w:rsidRDefault="005E21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</w:t>
      </w:r>
      <w:r w:rsidRPr="00B4752D">
        <w:rPr>
          <w:rFonts w:ascii="Times New Roman" w:hAnsi="Times New Roman"/>
          <w:color w:val="000000"/>
          <w:sz w:val="28"/>
          <w:lang w:val="ru-RU"/>
        </w:rPr>
        <w:t>дициям и творчеству своего и других народов.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B4752D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B4752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4752D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</w:t>
      </w:r>
      <w:r w:rsidRPr="00B4752D">
        <w:rPr>
          <w:rFonts w:ascii="Times New Roman" w:hAnsi="Times New Roman"/>
          <w:color w:val="000000"/>
          <w:sz w:val="28"/>
          <w:lang w:val="ru-RU"/>
        </w:rPr>
        <w:t xml:space="preserve">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B4752D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</w:t>
      </w:r>
      <w:r w:rsidRPr="00B4752D">
        <w:rPr>
          <w:rFonts w:ascii="Times New Roman" w:hAnsi="Times New Roman"/>
          <w:color w:val="000000"/>
          <w:sz w:val="28"/>
          <w:lang w:val="ru-RU"/>
        </w:rPr>
        <w:t xml:space="preserve">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</w:t>
      </w:r>
      <w:r w:rsidRPr="00B4752D">
        <w:rPr>
          <w:rFonts w:ascii="Times New Roman" w:hAnsi="Times New Roman"/>
          <w:color w:val="000000"/>
          <w:sz w:val="28"/>
          <w:lang w:val="ru-RU"/>
        </w:rPr>
        <w:lastRenderedPageBreak/>
        <w:t>идеалов. Коллективные творческие работ</w:t>
      </w:r>
      <w:r w:rsidRPr="00B4752D">
        <w:rPr>
          <w:rFonts w:ascii="Times New Roman" w:hAnsi="Times New Roman"/>
          <w:color w:val="000000"/>
          <w:sz w:val="28"/>
          <w:lang w:val="ru-RU"/>
        </w:rPr>
        <w:t>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B4752D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</w:t>
      </w:r>
      <w:r w:rsidRPr="00B4752D">
        <w:rPr>
          <w:rFonts w:ascii="Times New Roman" w:hAnsi="Times New Roman"/>
          <w:color w:val="000000"/>
          <w:sz w:val="28"/>
          <w:lang w:val="ru-RU"/>
        </w:rPr>
        <w:t xml:space="preserve">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B4752D">
        <w:rPr>
          <w:rFonts w:ascii="Times New Roman" w:hAnsi="Times New Roman"/>
          <w:color w:val="000000"/>
          <w:sz w:val="28"/>
          <w:lang w:val="ru-RU"/>
        </w:rPr>
        <w:t>обучающем</w:t>
      </w:r>
      <w:r w:rsidRPr="00B4752D">
        <w:rPr>
          <w:rFonts w:ascii="Times New Roman" w:hAnsi="Times New Roman"/>
          <w:color w:val="000000"/>
          <w:sz w:val="28"/>
          <w:lang w:val="ru-RU"/>
        </w:rPr>
        <w:t>уся</w:t>
      </w:r>
      <w:proofErr w:type="gramEnd"/>
      <w:r w:rsidRPr="00B4752D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B4752D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</w:t>
      </w:r>
      <w:r w:rsidRPr="00B4752D">
        <w:rPr>
          <w:rFonts w:ascii="Times New Roman" w:hAnsi="Times New Roman"/>
          <w:color w:val="000000"/>
          <w:sz w:val="28"/>
          <w:lang w:val="ru-RU"/>
        </w:rPr>
        <w:t xml:space="preserve">, формирования представлений о </w:t>
      </w:r>
      <w:proofErr w:type="gramStart"/>
      <w:r w:rsidRPr="00B4752D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B4752D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</w:t>
      </w:r>
      <w:r w:rsidRPr="00B4752D">
        <w:rPr>
          <w:rFonts w:ascii="Times New Roman" w:hAnsi="Times New Roman"/>
          <w:color w:val="000000"/>
          <w:sz w:val="28"/>
          <w:lang w:val="ru-RU"/>
        </w:rPr>
        <w:t>де, труду, искусству, культурному наследию.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B4752D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</w:t>
      </w:r>
      <w:r w:rsidRPr="00B4752D">
        <w:rPr>
          <w:rFonts w:ascii="Times New Roman" w:hAnsi="Times New Roman"/>
          <w:color w:val="000000"/>
          <w:sz w:val="28"/>
          <w:lang w:val="ru-RU"/>
        </w:rPr>
        <w:t>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B4752D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</w:t>
      </w:r>
      <w:r w:rsidRPr="00B4752D">
        <w:rPr>
          <w:rFonts w:ascii="Times New Roman" w:hAnsi="Times New Roman"/>
          <w:color w:val="000000"/>
          <w:sz w:val="28"/>
          <w:lang w:val="ru-RU"/>
        </w:rPr>
        <w:t xml:space="preserve"> в произведениях искусства. Формирование эстетических чу</w:t>
      </w:r>
      <w:proofErr w:type="gramStart"/>
      <w:r w:rsidRPr="00B4752D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B4752D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B4752D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</w:t>
      </w:r>
      <w:r w:rsidRPr="00B4752D">
        <w:rPr>
          <w:rFonts w:ascii="Times New Roman" w:hAnsi="Times New Roman"/>
          <w:color w:val="000000"/>
          <w:sz w:val="28"/>
          <w:lang w:val="ru-RU"/>
        </w:rPr>
        <w:t xml:space="preserve">алов и удовлетворения от создания реального, практического продукта. Воспитываются </w:t>
      </w:r>
      <w:proofErr w:type="gramStart"/>
      <w:r w:rsidRPr="00B4752D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B4752D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</w:t>
      </w:r>
      <w:r w:rsidRPr="00B4752D">
        <w:rPr>
          <w:rFonts w:ascii="Times New Roman" w:hAnsi="Times New Roman"/>
          <w:color w:val="000000"/>
          <w:sz w:val="28"/>
          <w:lang w:val="ru-RU"/>
        </w:rPr>
        <w:t>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:rsidR="00C01F8F" w:rsidRPr="00B4752D" w:rsidRDefault="005E2107">
      <w:pPr>
        <w:spacing w:after="0"/>
        <w:ind w:left="120"/>
        <w:rPr>
          <w:lang w:val="ru-RU"/>
        </w:rPr>
      </w:pPr>
      <w:r w:rsidRPr="00B4752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B4752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1F8F" w:rsidRPr="00B4752D" w:rsidRDefault="00C01F8F">
      <w:pPr>
        <w:spacing w:after="0"/>
        <w:ind w:left="120"/>
        <w:rPr>
          <w:lang w:val="ru-RU"/>
        </w:rPr>
      </w:pP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b/>
          <w:color w:val="000000"/>
          <w:sz w:val="28"/>
          <w:lang w:val="ru-RU"/>
        </w:rPr>
        <w:lastRenderedPageBreak/>
        <w:t>Овладение универсальными познавательными действиями</w:t>
      </w:r>
      <w:r w:rsidRPr="00B4752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</w:t>
      </w:r>
      <w:r w:rsidRPr="00B4752D">
        <w:rPr>
          <w:rFonts w:ascii="Times New Roman" w:hAnsi="Times New Roman"/>
          <w:color w:val="000000"/>
          <w:sz w:val="28"/>
          <w:lang w:val="ru-RU"/>
        </w:rPr>
        <w:t>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</w:t>
      </w:r>
      <w:r w:rsidRPr="00B4752D">
        <w:rPr>
          <w:rFonts w:ascii="Times New Roman" w:hAnsi="Times New Roman"/>
          <w:color w:val="000000"/>
          <w:sz w:val="28"/>
          <w:lang w:val="ru-RU"/>
        </w:rPr>
        <w:t>особности:</w:t>
      </w:r>
    </w:p>
    <w:p w:rsidR="00C01F8F" w:rsidRDefault="005E2107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C01F8F" w:rsidRPr="00B4752D" w:rsidRDefault="005E21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C01F8F" w:rsidRPr="00B4752D" w:rsidRDefault="005E21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C01F8F" w:rsidRPr="00B4752D" w:rsidRDefault="005E21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</w:t>
      </w:r>
      <w:r w:rsidRPr="00B4752D">
        <w:rPr>
          <w:rFonts w:ascii="Times New Roman" w:hAnsi="Times New Roman"/>
          <w:color w:val="000000"/>
          <w:sz w:val="28"/>
          <w:lang w:val="ru-RU"/>
        </w:rPr>
        <w:t>ами разных форм и предметов;</w:t>
      </w:r>
    </w:p>
    <w:p w:rsidR="00C01F8F" w:rsidRPr="00B4752D" w:rsidRDefault="005E21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C01F8F" w:rsidRPr="00B4752D" w:rsidRDefault="005E21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C01F8F" w:rsidRDefault="005E2107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C01F8F" w:rsidRPr="00B4752D" w:rsidRDefault="005E21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</w:t>
      </w:r>
      <w:r w:rsidRPr="00B4752D">
        <w:rPr>
          <w:rFonts w:ascii="Times New Roman" w:hAnsi="Times New Roman"/>
          <w:color w:val="000000"/>
          <w:sz w:val="28"/>
          <w:lang w:val="ru-RU"/>
        </w:rPr>
        <w:t>ие отношения в пространстве и в изображении (визуальном образе) на установленных основаниях;</w:t>
      </w:r>
    </w:p>
    <w:p w:rsidR="00C01F8F" w:rsidRPr="00B4752D" w:rsidRDefault="005E21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C01F8F" w:rsidRPr="00B4752D" w:rsidRDefault="005E21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</w:t>
      </w:r>
      <w:r w:rsidRPr="00B4752D">
        <w:rPr>
          <w:rFonts w:ascii="Times New Roman" w:hAnsi="Times New Roman"/>
          <w:color w:val="000000"/>
          <w:sz w:val="28"/>
          <w:lang w:val="ru-RU"/>
        </w:rPr>
        <w:t>тах;</w:t>
      </w:r>
    </w:p>
    <w:p w:rsidR="00C01F8F" w:rsidRPr="00B4752D" w:rsidRDefault="005E21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</w:t>
      </w:r>
      <w:r w:rsidRPr="00B4752D">
        <w:rPr>
          <w:rFonts w:ascii="Times New Roman" w:hAnsi="Times New Roman"/>
          <w:color w:val="000000"/>
          <w:sz w:val="28"/>
          <w:lang w:val="ru-RU"/>
        </w:rPr>
        <w:t>х учебных действий:</w:t>
      </w:r>
    </w:p>
    <w:p w:rsidR="00C01F8F" w:rsidRPr="00B4752D" w:rsidRDefault="005E21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C01F8F" w:rsidRPr="00B4752D" w:rsidRDefault="005E21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</w:t>
      </w:r>
      <w:r w:rsidRPr="00B4752D">
        <w:rPr>
          <w:rFonts w:ascii="Times New Roman" w:hAnsi="Times New Roman"/>
          <w:color w:val="000000"/>
          <w:sz w:val="28"/>
          <w:lang w:val="ru-RU"/>
        </w:rPr>
        <w:t xml:space="preserve">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C01F8F" w:rsidRPr="00B4752D" w:rsidRDefault="005E21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наблюдения для </w:t>
      </w:r>
      <w:r w:rsidRPr="00B4752D">
        <w:rPr>
          <w:rFonts w:ascii="Times New Roman" w:hAnsi="Times New Roman"/>
          <w:color w:val="000000"/>
          <w:sz w:val="28"/>
          <w:lang w:val="ru-RU"/>
        </w:rPr>
        <w:t>получения информации об особенностях объектов и состояния природы, предметного мира человека, городской среды;</w:t>
      </w:r>
    </w:p>
    <w:p w:rsidR="00C01F8F" w:rsidRPr="00B4752D" w:rsidRDefault="005E21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C01F8F" w:rsidRPr="00B4752D" w:rsidRDefault="005E21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формулировать вывод</w:t>
      </w:r>
      <w:r w:rsidRPr="00B4752D">
        <w:rPr>
          <w:rFonts w:ascii="Times New Roman" w:hAnsi="Times New Roman"/>
          <w:color w:val="000000"/>
          <w:sz w:val="28"/>
          <w:lang w:val="ru-RU"/>
        </w:rPr>
        <w:t>ы, соответствующие эстетическим, аналитическим и другим учебным установкам по результатам проведённого наблюдения;</w:t>
      </w:r>
    </w:p>
    <w:p w:rsidR="00C01F8F" w:rsidRPr="00B4752D" w:rsidRDefault="005E21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C01F8F" w:rsidRPr="00B4752D" w:rsidRDefault="005E21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произведения искусства по </w:t>
      </w:r>
      <w:r w:rsidRPr="00B4752D">
        <w:rPr>
          <w:rFonts w:ascii="Times New Roman" w:hAnsi="Times New Roman"/>
          <w:color w:val="000000"/>
          <w:sz w:val="28"/>
          <w:lang w:val="ru-RU"/>
        </w:rPr>
        <w:t>видам и, соответственно, по назначению в жизни людей;</w:t>
      </w:r>
    </w:p>
    <w:p w:rsidR="00C01F8F" w:rsidRPr="00B4752D" w:rsidRDefault="005E21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C01F8F" w:rsidRPr="00B4752D" w:rsidRDefault="005E21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У обу</w:t>
      </w:r>
      <w:r w:rsidRPr="00B4752D">
        <w:rPr>
          <w:rFonts w:ascii="Times New Roman" w:hAnsi="Times New Roman"/>
          <w:color w:val="000000"/>
          <w:sz w:val="28"/>
          <w:lang w:val="ru-RU"/>
        </w:rPr>
        <w:t>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C01F8F" w:rsidRDefault="005E2107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C01F8F" w:rsidRPr="00B4752D" w:rsidRDefault="005E21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C01F8F" w:rsidRPr="00B4752D" w:rsidRDefault="005E21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выбирать источник</w:t>
      </w:r>
      <w:r w:rsidRPr="00B4752D">
        <w:rPr>
          <w:rFonts w:ascii="Times New Roman" w:hAnsi="Times New Roman"/>
          <w:color w:val="000000"/>
          <w:sz w:val="28"/>
          <w:lang w:val="ru-RU"/>
        </w:rPr>
        <w:t xml:space="preserve">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C01F8F" w:rsidRPr="00B4752D" w:rsidRDefault="005E21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 xml:space="preserve">анализировать, интерпретировать, обобщать и систематизировать информацию, представленную в произведениях искусства, </w:t>
      </w:r>
      <w:r w:rsidRPr="00B4752D">
        <w:rPr>
          <w:rFonts w:ascii="Times New Roman" w:hAnsi="Times New Roman"/>
          <w:color w:val="000000"/>
          <w:sz w:val="28"/>
          <w:lang w:val="ru-RU"/>
        </w:rPr>
        <w:t>текстах, таблицах и схемах;</w:t>
      </w:r>
    </w:p>
    <w:p w:rsidR="00C01F8F" w:rsidRPr="00B4752D" w:rsidRDefault="005E21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C01F8F" w:rsidRPr="00B4752D" w:rsidRDefault="005E21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</w:t>
      </w:r>
      <w:r w:rsidRPr="00B4752D">
        <w:rPr>
          <w:rFonts w:ascii="Times New Roman" w:hAnsi="Times New Roman"/>
          <w:color w:val="000000"/>
          <w:sz w:val="28"/>
          <w:lang w:val="ru-RU"/>
        </w:rPr>
        <w:t>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C01F8F" w:rsidRPr="00B4752D" w:rsidRDefault="005E21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B4752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C01F8F" w:rsidRPr="00B4752D" w:rsidRDefault="005E21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C01F8F" w:rsidRPr="00B4752D" w:rsidRDefault="005E21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вести диалог и</w:t>
      </w:r>
      <w:r w:rsidRPr="00B4752D">
        <w:rPr>
          <w:rFonts w:ascii="Times New Roman" w:hAnsi="Times New Roman"/>
          <w:color w:val="000000"/>
          <w:sz w:val="28"/>
          <w:lang w:val="ru-RU"/>
        </w:rPr>
        <w:t xml:space="preserve">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C01F8F" w:rsidRPr="00B4752D" w:rsidRDefault="005E21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 xml:space="preserve">находить общее решение </w:t>
      </w:r>
      <w:r w:rsidRPr="00B4752D">
        <w:rPr>
          <w:rFonts w:ascii="Times New Roman" w:hAnsi="Times New Roman"/>
          <w:color w:val="000000"/>
          <w:sz w:val="28"/>
          <w:lang w:val="ru-RU"/>
        </w:rPr>
        <w:t>и разрешать конфликты на основе общих позиций и учёта интересов в процессе совместной художественной деятельности;</w:t>
      </w:r>
    </w:p>
    <w:p w:rsidR="00C01F8F" w:rsidRPr="00B4752D" w:rsidRDefault="005E21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C01F8F" w:rsidRPr="00B4752D" w:rsidRDefault="005E21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произведения детского </w:t>
      </w:r>
      <w:r w:rsidRPr="00B4752D">
        <w:rPr>
          <w:rFonts w:ascii="Times New Roman" w:hAnsi="Times New Roman"/>
          <w:color w:val="000000"/>
          <w:sz w:val="28"/>
          <w:lang w:val="ru-RU"/>
        </w:rPr>
        <w:t>художественного творчества с позиций их содержания и в соответствии с учебной задачей, поставленной учителем;</w:t>
      </w:r>
    </w:p>
    <w:p w:rsidR="00C01F8F" w:rsidRPr="00B4752D" w:rsidRDefault="005E21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C01F8F" w:rsidRPr="00B4752D" w:rsidRDefault="005E21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взаимодейс</w:t>
      </w:r>
      <w:r w:rsidRPr="00B4752D">
        <w:rPr>
          <w:rFonts w:ascii="Times New Roman" w:hAnsi="Times New Roman"/>
          <w:color w:val="000000"/>
          <w:sz w:val="28"/>
          <w:lang w:val="ru-RU"/>
        </w:rPr>
        <w:t>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b/>
          <w:color w:val="000000"/>
          <w:sz w:val="28"/>
          <w:lang w:val="ru-RU"/>
        </w:rPr>
        <w:t>Овла</w:t>
      </w:r>
      <w:r w:rsidRPr="00B4752D">
        <w:rPr>
          <w:rFonts w:ascii="Times New Roman" w:hAnsi="Times New Roman"/>
          <w:b/>
          <w:color w:val="000000"/>
          <w:sz w:val="28"/>
          <w:lang w:val="ru-RU"/>
        </w:rPr>
        <w:t>дение универсальными регулятивными действиями</w:t>
      </w:r>
      <w:r w:rsidRPr="00B4752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C01F8F" w:rsidRPr="00B4752D" w:rsidRDefault="005E21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</w:t>
      </w:r>
      <w:r w:rsidRPr="00B4752D">
        <w:rPr>
          <w:rFonts w:ascii="Times New Roman" w:hAnsi="Times New Roman"/>
          <w:color w:val="000000"/>
          <w:sz w:val="28"/>
          <w:lang w:val="ru-RU"/>
        </w:rPr>
        <w:t>м;</w:t>
      </w:r>
    </w:p>
    <w:p w:rsidR="00C01F8F" w:rsidRPr="00B4752D" w:rsidRDefault="005E21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C01F8F" w:rsidRPr="00B4752D" w:rsidRDefault="005E21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C01F8F" w:rsidRPr="00B4752D" w:rsidRDefault="005E21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соотносить свои д</w:t>
      </w:r>
      <w:r w:rsidRPr="00B4752D">
        <w:rPr>
          <w:rFonts w:ascii="Times New Roman" w:hAnsi="Times New Roman"/>
          <w:color w:val="000000"/>
          <w:sz w:val="28"/>
          <w:lang w:val="ru-RU"/>
        </w:rPr>
        <w:t>ействия с планируемыми результатами, осуществлять контроль своей деятельности в процессе достижения результата.</w:t>
      </w:r>
    </w:p>
    <w:p w:rsidR="00C01F8F" w:rsidRPr="00B4752D" w:rsidRDefault="00C01F8F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C01F8F" w:rsidRPr="00B4752D" w:rsidRDefault="00C01F8F">
      <w:pPr>
        <w:spacing w:after="0"/>
        <w:ind w:left="120"/>
        <w:rPr>
          <w:lang w:val="ru-RU"/>
        </w:rPr>
      </w:pPr>
    </w:p>
    <w:p w:rsidR="00C01F8F" w:rsidRPr="00B4752D" w:rsidRDefault="005E2107">
      <w:pPr>
        <w:spacing w:after="0"/>
        <w:ind w:left="120"/>
        <w:rPr>
          <w:lang w:val="ru-RU"/>
        </w:rPr>
      </w:pPr>
      <w:r w:rsidRPr="00B4752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01F8F" w:rsidRPr="00B4752D" w:rsidRDefault="00C01F8F">
      <w:pPr>
        <w:spacing w:after="0"/>
        <w:ind w:left="120"/>
        <w:rPr>
          <w:lang w:val="ru-RU"/>
        </w:rPr>
      </w:pP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B4752D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B4752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4752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4752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</w:t>
      </w:r>
      <w:r w:rsidRPr="00B4752D">
        <w:rPr>
          <w:rFonts w:ascii="Times New Roman" w:hAnsi="Times New Roman"/>
          <w:color w:val="000000"/>
          <w:sz w:val="28"/>
          <w:lang w:val="ru-RU"/>
        </w:rPr>
        <w:t>х, сухих, мягких и жидких графических материалов.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</w:t>
      </w:r>
      <w:r w:rsidRPr="00B4752D">
        <w:rPr>
          <w:rFonts w:ascii="Times New Roman" w:hAnsi="Times New Roman"/>
          <w:color w:val="000000"/>
          <w:sz w:val="28"/>
          <w:lang w:val="ru-RU"/>
        </w:rPr>
        <w:t>ния содержания.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</w:t>
      </w:r>
      <w:r w:rsidRPr="00B4752D">
        <w:rPr>
          <w:rFonts w:ascii="Times New Roman" w:hAnsi="Times New Roman"/>
          <w:color w:val="000000"/>
          <w:sz w:val="28"/>
          <w:lang w:val="ru-RU"/>
        </w:rPr>
        <w:t>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 xml:space="preserve">Осваивать навыки работы цветом, навыки смешения красок, пастозное плотное и прозрачное нанесение краски; </w:t>
      </w:r>
      <w:r w:rsidRPr="00B4752D">
        <w:rPr>
          <w:rFonts w:ascii="Times New Roman" w:hAnsi="Times New Roman"/>
          <w:color w:val="000000"/>
          <w:sz w:val="28"/>
          <w:lang w:val="ru-RU"/>
        </w:rPr>
        <w:t>осваивать разный характер мазков и движений кистью, навыки создания выразительной фактуры и кроющие качества гуаши.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</w:t>
      </w:r>
      <w:r w:rsidRPr="00B4752D">
        <w:rPr>
          <w:rFonts w:ascii="Times New Roman" w:hAnsi="Times New Roman"/>
          <w:color w:val="000000"/>
          <w:sz w:val="28"/>
          <w:lang w:val="ru-RU"/>
        </w:rPr>
        <w:t>пособы получения разных оттенков составного цвета.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B4752D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B4752D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 xml:space="preserve">Знать о делении цветов на тёплые и холодные; уметь различать и сравнивать </w:t>
      </w:r>
      <w:r w:rsidRPr="00B4752D">
        <w:rPr>
          <w:rFonts w:ascii="Times New Roman" w:hAnsi="Times New Roman"/>
          <w:color w:val="000000"/>
          <w:sz w:val="28"/>
          <w:lang w:val="ru-RU"/>
        </w:rPr>
        <w:t>тёплые и холодные оттенки цвета.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4752D">
        <w:rPr>
          <w:rFonts w:ascii="Times New Roman" w:hAnsi="Times New Roman"/>
          <w:color w:val="000000"/>
          <w:sz w:val="28"/>
          <w:lang w:val="ru-RU"/>
        </w:rPr>
        <w:lastRenderedPageBreak/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</w:t>
      </w:r>
      <w:r w:rsidRPr="00B4752D">
        <w:rPr>
          <w:rFonts w:ascii="Times New Roman" w:hAnsi="Times New Roman"/>
          <w:color w:val="000000"/>
          <w:sz w:val="28"/>
          <w:lang w:val="ru-RU"/>
        </w:rPr>
        <w:t>нове изменения тонального звучания цвета, приобретать опыт передачи разного цветового состояния моря.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</w:t>
      </w:r>
      <w:r w:rsidRPr="00B4752D">
        <w:rPr>
          <w:rFonts w:ascii="Times New Roman" w:hAnsi="Times New Roman"/>
          <w:color w:val="000000"/>
          <w:sz w:val="28"/>
          <w:lang w:val="ru-RU"/>
        </w:rPr>
        <w:t xml:space="preserve"> средствами удалось показать характер сказочных персонажей.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</w:t>
      </w:r>
      <w:r w:rsidRPr="00B4752D">
        <w:rPr>
          <w:rFonts w:ascii="Times New Roman" w:hAnsi="Times New Roman"/>
          <w:color w:val="000000"/>
          <w:sz w:val="28"/>
          <w:lang w:val="ru-RU"/>
        </w:rPr>
        <w:t>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</w:t>
      </w:r>
      <w:r w:rsidRPr="00B4752D">
        <w:rPr>
          <w:rFonts w:ascii="Times New Roman" w:hAnsi="Times New Roman"/>
          <w:color w:val="000000"/>
          <w:sz w:val="28"/>
          <w:lang w:val="ru-RU"/>
        </w:rPr>
        <w:t xml:space="preserve"> разных сторон.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</w:t>
      </w:r>
      <w:r w:rsidRPr="00B4752D">
        <w:rPr>
          <w:rFonts w:ascii="Times New Roman" w:hAnsi="Times New Roman"/>
          <w:color w:val="000000"/>
          <w:sz w:val="28"/>
          <w:lang w:val="ru-RU"/>
        </w:rPr>
        <w:t>ивать разнообразие форм в природе, воспринимаемых как узоры.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4752D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</w:t>
      </w:r>
      <w:r w:rsidRPr="00B4752D">
        <w:rPr>
          <w:rFonts w:ascii="Times New Roman" w:hAnsi="Times New Roman"/>
          <w:color w:val="000000"/>
          <w:sz w:val="28"/>
          <w:lang w:val="ru-RU"/>
        </w:rPr>
        <w:t>ва (кружево, шитьё, ювелирные изделия и другое).</w:t>
      </w:r>
      <w:proofErr w:type="gramEnd"/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</w:t>
      </w:r>
      <w:r w:rsidRPr="00B4752D">
        <w:rPr>
          <w:rFonts w:ascii="Times New Roman" w:hAnsi="Times New Roman"/>
          <w:color w:val="000000"/>
          <w:sz w:val="28"/>
          <w:lang w:val="ru-RU"/>
        </w:rPr>
        <w:t>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преобразования бытовых подручных нехудожественных материалов в художественные изображения и поделк</w:t>
      </w:r>
      <w:r w:rsidRPr="00B4752D">
        <w:rPr>
          <w:rFonts w:ascii="Times New Roman" w:hAnsi="Times New Roman"/>
          <w:color w:val="000000"/>
          <w:sz w:val="28"/>
          <w:lang w:val="ru-RU"/>
        </w:rPr>
        <w:t>и.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</w:t>
      </w:r>
      <w:r w:rsidRPr="00B4752D">
        <w:rPr>
          <w:rFonts w:ascii="Times New Roman" w:hAnsi="Times New Roman"/>
          <w:color w:val="000000"/>
          <w:sz w:val="28"/>
          <w:lang w:val="ru-RU"/>
        </w:rPr>
        <w:t>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Осваивать приёмы со</w:t>
      </w:r>
      <w:r w:rsidRPr="00B4752D">
        <w:rPr>
          <w:rFonts w:ascii="Times New Roman" w:hAnsi="Times New Roman"/>
          <w:color w:val="000000"/>
          <w:sz w:val="28"/>
          <w:lang w:val="ru-RU"/>
        </w:rPr>
        <w:t>здания объёмных предметов из бумаги и объёмного декорирования предметов из бумаги.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</w:t>
      </w:r>
      <w:r w:rsidRPr="00B4752D">
        <w:rPr>
          <w:rFonts w:ascii="Times New Roman" w:hAnsi="Times New Roman"/>
          <w:color w:val="000000"/>
          <w:sz w:val="28"/>
          <w:lang w:val="ru-RU"/>
        </w:rPr>
        <w:t>турных строений (по фотографиям в условиях урока), указывая составные части и их пропорциональные соотношения.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</w:t>
      </w:r>
      <w:r w:rsidRPr="00B4752D">
        <w:rPr>
          <w:rFonts w:ascii="Times New Roman" w:hAnsi="Times New Roman"/>
          <w:color w:val="000000"/>
          <w:sz w:val="28"/>
          <w:lang w:val="ru-RU"/>
        </w:rPr>
        <w:t xml:space="preserve">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b/>
          <w:color w:val="000000"/>
          <w:sz w:val="28"/>
          <w:lang w:val="ru-RU"/>
        </w:rPr>
        <w:t>Модуль «Воспр</w:t>
      </w:r>
      <w:r w:rsidRPr="00B4752D">
        <w:rPr>
          <w:rFonts w:ascii="Times New Roman" w:hAnsi="Times New Roman"/>
          <w:b/>
          <w:color w:val="000000"/>
          <w:sz w:val="28"/>
          <w:lang w:val="ru-RU"/>
        </w:rPr>
        <w:t>иятие произведений искусства»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</w:t>
      </w:r>
      <w:r w:rsidRPr="00B4752D">
        <w:rPr>
          <w:rFonts w:ascii="Times New Roman" w:hAnsi="Times New Roman"/>
          <w:color w:val="000000"/>
          <w:sz w:val="28"/>
          <w:lang w:val="ru-RU"/>
        </w:rPr>
        <w:t>ую учебную задачу.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и художественного анализа произведений декоративного искусства и их орнаменталь</w:t>
      </w:r>
      <w:r w:rsidRPr="00B4752D">
        <w:rPr>
          <w:rFonts w:ascii="Times New Roman" w:hAnsi="Times New Roman"/>
          <w:color w:val="000000"/>
          <w:sz w:val="28"/>
          <w:lang w:val="ru-RU"/>
        </w:rPr>
        <w:t>ной организации (например, кружево, шитьё, резьба и роспись по дереву и ткани, чеканка).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</w:t>
      </w:r>
      <w:r w:rsidRPr="00B4752D">
        <w:rPr>
          <w:rFonts w:ascii="Times New Roman" w:hAnsi="Times New Roman"/>
          <w:color w:val="000000"/>
          <w:sz w:val="28"/>
          <w:lang w:val="ru-RU"/>
        </w:rPr>
        <w:t>и других по выбору учителя), а также художников-анималистов (В. В. Ватагина, Е. И. Чарушина и других по выбору учителя).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</w:t>
      </w:r>
      <w:r w:rsidRPr="00B4752D">
        <w:rPr>
          <w:rFonts w:ascii="Times New Roman" w:hAnsi="Times New Roman"/>
          <w:color w:val="000000"/>
          <w:sz w:val="28"/>
          <w:lang w:val="ru-RU"/>
        </w:rPr>
        <w:t>троения (В. Ван Гога, К. Моне, А. Матисса и других по выбору учителя).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</w:t>
      </w:r>
      <w:r w:rsidRPr="00B4752D">
        <w:rPr>
          <w:rFonts w:ascii="Times New Roman" w:hAnsi="Times New Roman"/>
          <w:color w:val="000000"/>
          <w:sz w:val="28"/>
          <w:lang w:val="ru-RU"/>
        </w:rPr>
        <w:t>гих по выбору учителя).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4752D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</w:t>
      </w:r>
      <w:r>
        <w:rPr>
          <w:rFonts w:ascii="Times New Roman" w:hAnsi="Times New Roman"/>
          <w:color w:val="000000"/>
          <w:sz w:val="28"/>
        </w:rPr>
        <w:t>t</w:t>
      </w:r>
      <w:r w:rsidRPr="00B4752D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B4752D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C01F8F" w:rsidRPr="00B4752D" w:rsidRDefault="005E2107">
      <w:pPr>
        <w:spacing w:after="0" w:line="264" w:lineRule="auto"/>
        <w:ind w:firstLine="600"/>
        <w:jc w:val="both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О</w:t>
      </w:r>
      <w:r w:rsidRPr="00B4752D">
        <w:rPr>
          <w:rFonts w:ascii="Times New Roman" w:hAnsi="Times New Roman"/>
          <w:color w:val="000000"/>
          <w:sz w:val="28"/>
          <w:lang w:val="ru-RU"/>
        </w:rPr>
        <w:t>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3" w:name="_TOC_250002"/>
      <w:bookmarkEnd w:id="13"/>
    </w:p>
    <w:bookmarkEnd w:id="10"/>
    <w:p w:rsidR="00C01F8F" w:rsidRPr="00B4752D" w:rsidRDefault="00C01F8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01F8F" w:rsidRPr="00B4752D" w:rsidRDefault="00C01F8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01F8F" w:rsidRPr="00B4752D" w:rsidRDefault="00C01F8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01F8F" w:rsidRPr="00B4752D" w:rsidRDefault="00C01F8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01F8F" w:rsidRPr="00B4752D" w:rsidRDefault="00C01F8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01F8F" w:rsidRPr="00B4752D" w:rsidRDefault="00C01F8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01F8F" w:rsidRPr="00B4752D" w:rsidRDefault="00C01F8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01F8F" w:rsidRPr="00B4752D" w:rsidRDefault="00C01F8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01F8F" w:rsidRPr="00B4752D" w:rsidRDefault="00C01F8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01F8F" w:rsidRPr="00B4752D" w:rsidRDefault="00C01F8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01F8F" w:rsidRPr="00B4752D" w:rsidRDefault="00C01F8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01F8F" w:rsidRPr="00B4752D" w:rsidRDefault="00C01F8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01F8F" w:rsidRPr="00B4752D" w:rsidRDefault="00C01F8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01F8F" w:rsidRPr="00B4752D" w:rsidRDefault="00C01F8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01F8F" w:rsidRPr="00B4752D" w:rsidRDefault="00C01F8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01F8F" w:rsidRPr="00B4752D" w:rsidRDefault="00C01F8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01F8F" w:rsidRPr="00B4752D" w:rsidRDefault="00C01F8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01F8F" w:rsidRPr="00B4752D" w:rsidRDefault="00C01F8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01F8F" w:rsidRPr="00B4752D" w:rsidRDefault="00C01F8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01F8F" w:rsidRPr="00B4752D" w:rsidRDefault="005E2107">
      <w:pPr>
        <w:spacing w:after="0"/>
        <w:ind w:left="120"/>
        <w:jc w:val="center"/>
        <w:rPr>
          <w:lang w:val="ru-RU"/>
        </w:rPr>
      </w:pPr>
      <w:r w:rsidRPr="00B4752D"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</w:t>
      </w:r>
    </w:p>
    <w:p w:rsidR="00C01F8F" w:rsidRPr="00B4752D" w:rsidRDefault="005E2107">
      <w:pPr>
        <w:spacing w:after="0"/>
        <w:ind w:left="120"/>
        <w:rPr>
          <w:lang w:val="ru-RU"/>
        </w:rPr>
      </w:pPr>
      <w:r w:rsidRPr="00B4752D">
        <w:rPr>
          <w:rFonts w:ascii="Times New Roman" w:hAnsi="Times New Roman"/>
          <w:b/>
          <w:color w:val="000000"/>
          <w:sz w:val="28"/>
          <w:lang w:val="ru-RU"/>
        </w:rPr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4391"/>
        <w:gridCol w:w="1651"/>
        <w:gridCol w:w="1843"/>
        <w:gridCol w:w="1912"/>
        <w:gridCol w:w="2852"/>
      </w:tblGrid>
      <w:tr w:rsidR="00C01F8F">
        <w:trPr>
          <w:trHeight w:val="144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1F8F" w:rsidRDefault="00C01F8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01F8F" w:rsidRDefault="00C01F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01F8F" w:rsidRDefault="00C01F8F">
            <w:pPr>
              <w:spacing w:after="0"/>
              <w:ind w:left="135"/>
            </w:pPr>
          </w:p>
        </w:tc>
      </w:tr>
      <w:tr w:rsidR="00C01F8F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1F8F" w:rsidRDefault="00C01F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1F8F" w:rsidRDefault="00C01F8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1F8F" w:rsidRDefault="00C01F8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1F8F" w:rsidRDefault="00C01F8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1F8F" w:rsidRDefault="00C01F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1F8F" w:rsidRDefault="00C01F8F"/>
        </w:tc>
      </w:tr>
      <w:tr w:rsidR="00C01F8F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1F8F" w:rsidRDefault="00C01F8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</w:p>
        </w:tc>
      </w:tr>
      <w:tr w:rsidR="00C01F8F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1F8F" w:rsidRPr="00B4752D" w:rsidRDefault="005E2107">
            <w:pPr>
              <w:spacing w:after="0"/>
              <w:ind w:left="135"/>
              <w:rPr>
                <w:lang w:val="ru-RU"/>
              </w:rPr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1F8F" w:rsidRDefault="00C01F8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</w:p>
        </w:tc>
      </w:tr>
      <w:tr w:rsidR="00C01F8F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1F8F" w:rsidRDefault="00C01F8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</w:p>
        </w:tc>
      </w:tr>
      <w:tr w:rsidR="00C01F8F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1F8F" w:rsidRDefault="00C01F8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</w:p>
        </w:tc>
      </w:tr>
      <w:tr w:rsidR="00C01F8F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1F8F" w:rsidRDefault="00C01F8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</w:p>
        </w:tc>
      </w:tr>
      <w:tr w:rsidR="00C01F8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1F8F" w:rsidRPr="00B4752D" w:rsidRDefault="005E2107">
            <w:pPr>
              <w:spacing w:after="0"/>
              <w:ind w:left="135"/>
              <w:rPr>
                <w:lang w:val="ru-RU"/>
              </w:rPr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1F8F" w:rsidRDefault="00C01F8F"/>
        </w:tc>
      </w:tr>
    </w:tbl>
    <w:p w:rsidR="00C01F8F" w:rsidRDefault="00C01F8F">
      <w:pPr>
        <w:sectPr w:rsidR="00C01F8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4" w:name="block-3179843"/>
    </w:p>
    <w:bookmarkEnd w:id="14"/>
    <w:p w:rsidR="00C01F8F" w:rsidRDefault="005E2107">
      <w:pPr>
        <w:spacing w:after="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C01F8F" w:rsidRDefault="005E21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8"/>
        <w:gridCol w:w="3758"/>
        <w:gridCol w:w="1237"/>
        <w:gridCol w:w="1843"/>
        <w:gridCol w:w="1912"/>
        <w:gridCol w:w="1425"/>
        <w:gridCol w:w="2839"/>
      </w:tblGrid>
      <w:tr w:rsidR="00C01F8F">
        <w:trPr>
          <w:trHeight w:val="144"/>
          <w:tblCellSpacing w:w="0" w:type="dxa"/>
        </w:trPr>
        <w:tc>
          <w:tcPr>
            <w:tcW w:w="4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1F8F" w:rsidRDefault="00C01F8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01F8F" w:rsidRDefault="00C01F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01F8F" w:rsidRDefault="00C01F8F">
            <w:pPr>
              <w:spacing w:after="0"/>
              <w:ind w:left="135"/>
            </w:pPr>
          </w:p>
        </w:tc>
        <w:tc>
          <w:tcPr>
            <w:tcW w:w="2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01F8F" w:rsidRDefault="00C01F8F">
            <w:pPr>
              <w:spacing w:after="0"/>
              <w:ind w:left="135"/>
            </w:pPr>
          </w:p>
        </w:tc>
      </w:tr>
      <w:tr w:rsidR="00C01F8F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1F8F" w:rsidRDefault="00C01F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1F8F" w:rsidRDefault="00C01F8F"/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1F8F" w:rsidRDefault="00C01F8F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1F8F" w:rsidRDefault="00C01F8F">
            <w:pPr>
              <w:spacing w:after="0"/>
              <w:ind w:left="135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1F8F" w:rsidRDefault="00C01F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1F8F" w:rsidRDefault="00C01F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1F8F" w:rsidRDefault="00C01F8F"/>
        </w:tc>
      </w:tr>
      <w:tr w:rsidR="00C01F8F">
        <w:trPr>
          <w:trHeight w:val="144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1F8F" w:rsidRPr="00B4752D" w:rsidRDefault="005E2107">
            <w:pPr>
              <w:spacing w:after="0"/>
              <w:ind w:left="135"/>
              <w:rPr>
                <w:lang w:val="ru-RU"/>
              </w:rPr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C01F8F">
        <w:trPr>
          <w:trHeight w:val="144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1F8F" w:rsidRPr="00B4752D" w:rsidRDefault="005E2107">
            <w:pPr>
              <w:spacing w:after="0"/>
              <w:ind w:left="135"/>
              <w:rPr>
                <w:lang w:val="ru-RU"/>
              </w:rPr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</w:t>
            </w: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художник: наблюдаем природу и обсуждаем произведения художников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C01F8F">
        <w:trPr>
          <w:trHeight w:val="144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1F8F" w:rsidRPr="00B4752D" w:rsidRDefault="005E2107">
            <w:pPr>
              <w:spacing w:after="0"/>
              <w:ind w:left="135"/>
              <w:rPr>
                <w:lang w:val="ru-RU"/>
              </w:rPr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C01F8F">
        <w:trPr>
          <w:trHeight w:val="144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1F8F" w:rsidRPr="00B4752D" w:rsidRDefault="005E2107">
            <w:pPr>
              <w:spacing w:after="0"/>
              <w:ind w:left="135"/>
              <w:rPr>
                <w:lang w:val="ru-RU"/>
              </w:rPr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</w:t>
            </w: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>едметы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C01F8F">
        <w:trPr>
          <w:trHeight w:val="144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1F8F" w:rsidRPr="00B4752D" w:rsidRDefault="005E2107">
            <w:pPr>
              <w:spacing w:after="0"/>
              <w:ind w:left="135"/>
              <w:rPr>
                <w:lang w:val="ru-RU"/>
              </w:rPr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C01F8F">
        <w:trPr>
          <w:trHeight w:val="144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1F8F" w:rsidRPr="00B4752D" w:rsidRDefault="005E2107">
            <w:pPr>
              <w:spacing w:after="0"/>
              <w:ind w:left="135"/>
              <w:rPr>
                <w:lang w:val="ru-RU"/>
              </w:rPr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</w:t>
            </w: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>золотой осени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C01F8F">
        <w:trPr>
          <w:trHeight w:val="144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1F8F" w:rsidRPr="00B4752D" w:rsidRDefault="005E210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01F8F">
        <w:trPr>
          <w:trHeight w:val="144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1F8F" w:rsidRPr="00B4752D" w:rsidRDefault="005E2107">
            <w:pPr>
              <w:spacing w:after="0"/>
              <w:ind w:left="135"/>
              <w:rPr>
                <w:lang w:val="ru-RU"/>
              </w:rPr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01F8F">
        <w:trPr>
          <w:trHeight w:val="144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1F8F" w:rsidRPr="00B4752D" w:rsidRDefault="005E210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C01F8F">
        <w:trPr>
          <w:trHeight w:val="144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1F8F" w:rsidRPr="00B4752D" w:rsidRDefault="005E2107">
            <w:pPr>
              <w:spacing w:after="0"/>
              <w:ind w:left="135"/>
              <w:rPr>
                <w:lang w:val="ru-RU"/>
              </w:rPr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01F8F">
        <w:trPr>
          <w:trHeight w:val="144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1F8F" w:rsidRPr="00B4752D" w:rsidRDefault="005E2107">
            <w:pPr>
              <w:spacing w:after="0"/>
              <w:ind w:left="135"/>
              <w:rPr>
                <w:lang w:val="ru-RU"/>
              </w:rPr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01F8F">
        <w:trPr>
          <w:trHeight w:val="144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1F8F" w:rsidRPr="00B4752D" w:rsidRDefault="005E2107">
            <w:pPr>
              <w:spacing w:after="0"/>
              <w:ind w:left="135"/>
              <w:rPr>
                <w:lang w:val="ru-RU"/>
              </w:rPr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01F8F">
        <w:trPr>
          <w:trHeight w:val="144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1F8F" w:rsidRPr="00B4752D" w:rsidRDefault="005E2107">
            <w:pPr>
              <w:spacing w:after="0"/>
              <w:ind w:left="135"/>
              <w:rPr>
                <w:lang w:val="ru-RU"/>
              </w:rPr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01F8F">
        <w:trPr>
          <w:trHeight w:val="144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1F8F" w:rsidRPr="00B4752D" w:rsidRDefault="005E2107">
            <w:pPr>
              <w:spacing w:after="0"/>
              <w:ind w:left="135"/>
              <w:rPr>
                <w:lang w:val="ru-RU"/>
              </w:rPr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01F8F">
        <w:trPr>
          <w:trHeight w:val="144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1F8F" w:rsidRPr="00B4752D" w:rsidRDefault="005E2107">
            <w:pPr>
              <w:spacing w:after="0"/>
              <w:ind w:left="135"/>
              <w:rPr>
                <w:lang w:val="ru-RU"/>
              </w:rPr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Бумага, ножницы, клей: создаем </w:t>
            </w: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макет игровой площадки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01F8F">
        <w:trPr>
          <w:trHeight w:val="144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1F8F" w:rsidRPr="00B4752D" w:rsidRDefault="005E2107">
            <w:pPr>
              <w:spacing w:after="0"/>
              <w:ind w:left="135"/>
              <w:rPr>
                <w:lang w:val="ru-RU"/>
              </w:rPr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Неожиданные материалы: создаем изображение из фантиков, </w:t>
            </w: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>пуговиц, ниток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01F8F">
        <w:trPr>
          <w:trHeight w:val="144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1F8F" w:rsidRPr="00B4752D" w:rsidRDefault="005E2107">
            <w:pPr>
              <w:spacing w:after="0"/>
              <w:ind w:left="135"/>
              <w:rPr>
                <w:lang w:val="ru-RU"/>
              </w:rPr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</w:t>
            </w: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>я: рисуем домашних и фантастических животных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01F8F">
        <w:trPr>
          <w:trHeight w:val="144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1F8F" w:rsidRPr="00B4752D" w:rsidRDefault="005E2107">
            <w:pPr>
              <w:spacing w:after="0"/>
              <w:ind w:left="135"/>
              <w:rPr>
                <w:lang w:val="ru-RU"/>
              </w:rPr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01F8F">
        <w:trPr>
          <w:trHeight w:val="144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1F8F" w:rsidRPr="00B4752D" w:rsidRDefault="005E2107">
            <w:pPr>
              <w:spacing w:after="0"/>
              <w:ind w:left="135"/>
              <w:rPr>
                <w:lang w:val="ru-RU"/>
              </w:rPr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http://ko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01F8F">
        <w:trPr>
          <w:trHeight w:val="144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1F8F" w:rsidRPr="00B4752D" w:rsidRDefault="005E2107">
            <w:pPr>
              <w:spacing w:after="0"/>
              <w:ind w:left="135"/>
              <w:rPr>
                <w:lang w:val="ru-RU"/>
              </w:rPr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01F8F">
        <w:trPr>
          <w:trHeight w:val="144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1F8F" w:rsidRPr="00B4752D" w:rsidRDefault="005E2107">
            <w:pPr>
              <w:spacing w:after="0"/>
              <w:ind w:left="135"/>
              <w:rPr>
                <w:lang w:val="ru-RU"/>
              </w:rPr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01F8F">
        <w:trPr>
          <w:trHeight w:val="144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1F8F" w:rsidRPr="00B4752D" w:rsidRDefault="005E2107">
            <w:pPr>
              <w:spacing w:after="0"/>
              <w:ind w:left="135"/>
              <w:rPr>
                <w:lang w:val="ru-RU"/>
              </w:rPr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01F8F">
        <w:trPr>
          <w:trHeight w:val="144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1F8F" w:rsidRPr="00B4752D" w:rsidRDefault="005E2107">
            <w:pPr>
              <w:spacing w:after="0"/>
              <w:ind w:left="135"/>
              <w:rPr>
                <w:lang w:val="ru-RU"/>
              </w:rPr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характера животных: передаем характер и настроение животных </w:t>
            </w: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>в рисунке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01F8F">
        <w:trPr>
          <w:trHeight w:val="144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1F8F" w:rsidRPr="00B4752D" w:rsidRDefault="005E2107">
            <w:pPr>
              <w:spacing w:after="0"/>
              <w:ind w:left="135"/>
              <w:rPr>
                <w:lang w:val="ru-RU"/>
              </w:rPr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характера </w:t>
            </w: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человека: </w:t>
            </w: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>рисуем доброго или злого человека, героев сказок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01F8F">
        <w:trPr>
          <w:trHeight w:val="144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1F8F" w:rsidRPr="00B4752D" w:rsidRDefault="005E2107">
            <w:pPr>
              <w:spacing w:after="0"/>
              <w:ind w:left="135"/>
              <w:rPr>
                <w:lang w:val="ru-RU"/>
              </w:rPr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01F8F">
        <w:trPr>
          <w:trHeight w:val="144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1F8F" w:rsidRPr="00B4752D" w:rsidRDefault="005E210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01F8F">
        <w:trPr>
          <w:trHeight w:val="144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1F8F" w:rsidRPr="00B4752D" w:rsidRDefault="005E2107">
            <w:pPr>
              <w:spacing w:after="0"/>
              <w:ind w:left="135"/>
              <w:rPr>
                <w:lang w:val="ru-RU"/>
              </w:rPr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01F8F">
        <w:trPr>
          <w:trHeight w:val="144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1F8F" w:rsidRPr="00B4752D" w:rsidRDefault="005E2107">
            <w:pPr>
              <w:spacing w:after="0"/>
              <w:ind w:left="135"/>
              <w:rPr>
                <w:lang w:val="ru-RU"/>
              </w:rPr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01F8F">
        <w:trPr>
          <w:trHeight w:val="144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1F8F" w:rsidRPr="00B4752D" w:rsidRDefault="005E2107">
            <w:pPr>
              <w:spacing w:after="0"/>
              <w:ind w:left="135"/>
              <w:rPr>
                <w:lang w:val="ru-RU"/>
              </w:rPr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</w:t>
            </w: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>о неба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01F8F">
        <w:trPr>
          <w:trHeight w:val="144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</w:t>
            </w: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01F8F">
        <w:trPr>
          <w:trHeight w:val="144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1F8F" w:rsidRPr="00B4752D" w:rsidRDefault="005E2107">
            <w:pPr>
              <w:spacing w:after="0"/>
              <w:ind w:left="135"/>
              <w:rPr>
                <w:lang w:val="ru-RU"/>
              </w:rPr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</w:t>
            </w: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>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01F8F">
        <w:trPr>
          <w:trHeight w:val="144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1F8F" w:rsidRPr="00B4752D" w:rsidRDefault="005E2107">
            <w:pPr>
              <w:spacing w:after="0"/>
              <w:ind w:left="135"/>
              <w:rPr>
                <w:lang w:val="ru-RU"/>
              </w:rPr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01F8F">
        <w:trPr>
          <w:trHeight w:val="144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1F8F" w:rsidRPr="00B4752D" w:rsidRDefault="005E2107">
            <w:pPr>
              <w:spacing w:after="0"/>
              <w:ind w:left="135"/>
              <w:rPr>
                <w:lang w:val="ru-RU"/>
              </w:rPr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01F8F">
        <w:trPr>
          <w:trHeight w:val="144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1F8F" w:rsidRPr="00B4752D" w:rsidRDefault="005E2107">
            <w:pPr>
              <w:spacing w:after="0"/>
              <w:ind w:left="135"/>
              <w:rPr>
                <w:lang w:val="ru-RU"/>
              </w:rPr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http://kopilurokov.ru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01F8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1F8F" w:rsidRPr="00B4752D" w:rsidRDefault="005E2107">
            <w:pPr>
              <w:spacing w:after="0"/>
              <w:ind w:left="135"/>
              <w:rPr>
                <w:lang w:val="ru-RU"/>
              </w:rPr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 w:rsidRPr="00B47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01F8F" w:rsidRDefault="005E2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1F8F" w:rsidRDefault="00C01F8F"/>
        </w:tc>
      </w:tr>
    </w:tbl>
    <w:p w:rsidR="00C01F8F" w:rsidRDefault="00C01F8F">
      <w:pPr>
        <w:sectPr w:rsidR="00C01F8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5" w:name="block-3179846"/>
    </w:p>
    <w:bookmarkEnd w:id="15"/>
    <w:p w:rsidR="00C01F8F" w:rsidRDefault="005E2107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01F8F" w:rsidRDefault="005E210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01F8F" w:rsidRPr="00B4752D" w:rsidRDefault="005E2107">
      <w:pPr>
        <w:spacing w:after="0" w:line="480" w:lineRule="auto"/>
        <w:ind w:left="120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db50a40d-f8ae-4e5d-8e70-919f427dc0ce"/>
      <w:r w:rsidRPr="00B4752D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2 </w:t>
      </w:r>
      <w:r w:rsidRPr="00B4752D">
        <w:rPr>
          <w:rFonts w:ascii="Times New Roman" w:hAnsi="Times New Roman"/>
          <w:color w:val="000000"/>
          <w:sz w:val="28"/>
          <w:lang w:val="ru-RU"/>
        </w:rPr>
        <w:t>класс/ Коротеева Е.И.; под редакцией Неменского Б.М., Акционерное общество «Издательство «Просвещение»</w:t>
      </w:r>
      <w:bookmarkEnd w:id="16"/>
      <w:r w:rsidRPr="00B4752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01F8F" w:rsidRPr="00B4752D" w:rsidRDefault="005E2107">
      <w:pPr>
        <w:spacing w:after="0" w:line="480" w:lineRule="auto"/>
        <w:ind w:left="120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01F8F" w:rsidRPr="00B4752D" w:rsidRDefault="005E2107">
      <w:pPr>
        <w:spacing w:after="0"/>
        <w:ind w:left="120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​</w:t>
      </w:r>
    </w:p>
    <w:p w:rsidR="00C01F8F" w:rsidRPr="00B4752D" w:rsidRDefault="005E2107">
      <w:pPr>
        <w:spacing w:after="0" w:line="480" w:lineRule="auto"/>
        <w:ind w:left="120"/>
        <w:rPr>
          <w:lang w:val="ru-RU"/>
        </w:rPr>
      </w:pPr>
      <w:r w:rsidRPr="00B4752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01F8F" w:rsidRPr="00B4752D" w:rsidRDefault="005E2107">
      <w:pPr>
        <w:spacing w:after="0" w:line="480" w:lineRule="auto"/>
        <w:ind w:left="120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27f88a84-cde6-45cc-9a12-309dd9b67dab"/>
      <w:r w:rsidRPr="00B4752D"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 1-4. Учебное пособие для </w:t>
      </w:r>
      <w:proofErr w:type="gramStart"/>
      <w:r w:rsidRPr="00B4752D">
        <w:rPr>
          <w:rFonts w:ascii="Times New Roman" w:hAnsi="Times New Roman"/>
          <w:color w:val="000000"/>
          <w:sz w:val="28"/>
          <w:lang w:val="ru-RU"/>
        </w:rPr>
        <w:t>общеобразовательных</w:t>
      </w:r>
      <w:proofErr w:type="gramEnd"/>
      <w:r w:rsidRPr="00B4752D">
        <w:rPr>
          <w:rFonts w:ascii="Times New Roman" w:hAnsi="Times New Roman"/>
          <w:color w:val="000000"/>
          <w:sz w:val="28"/>
          <w:lang w:val="ru-RU"/>
        </w:rPr>
        <w:t xml:space="preserve"> организации под редакцией Б.М. Неменского</w:t>
      </w:r>
      <w:bookmarkEnd w:id="17"/>
      <w:r w:rsidRPr="00B4752D">
        <w:rPr>
          <w:rFonts w:ascii="Times New Roman" w:hAnsi="Times New Roman"/>
          <w:color w:val="000000"/>
          <w:sz w:val="28"/>
          <w:lang w:val="ru-RU"/>
        </w:rPr>
        <w:t>‌</w:t>
      </w:r>
      <w:r w:rsidRPr="00B4752D">
        <w:rPr>
          <w:rFonts w:ascii="Times New Roman" w:hAnsi="Times New Roman"/>
          <w:color w:val="000000"/>
          <w:sz w:val="28"/>
          <w:lang w:val="ru-RU"/>
        </w:rPr>
        <w:t>​</w:t>
      </w:r>
    </w:p>
    <w:p w:rsidR="00C01F8F" w:rsidRPr="00B4752D" w:rsidRDefault="00C01F8F">
      <w:pPr>
        <w:spacing w:after="0"/>
        <w:ind w:left="120"/>
        <w:rPr>
          <w:lang w:val="ru-RU"/>
        </w:rPr>
      </w:pPr>
    </w:p>
    <w:p w:rsidR="00C01F8F" w:rsidRPr="00B4752D" w:rsidRDefault="005E2107">
      <w:pPr>
        <w:spacing w:after="0" w:line="480" w:lineRule="auto"/>
        <w:ind w:left="120"/>
        <w:rPr>
          <w:lang w:val="ru-RU"/>
        </w:rPr>
      </w:pPr>
      <w:r w:rsidRPr="00B4752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01F8F" w:rsidRPr="00B4752D" w:rsidRDefault="005E2107">
      <w:pPr>
        <w:spacing w:after="0" w:line="480" w:lineRule="auto"/>
        <w:ind w:left="120"/>
        <w:rPr>
          <w:lang w:val="ru-RU"/>
        </w:rPr>
      </w:pPr>
      <w:r w:rsidRPr="00B4752D">
        <w:rPr>
          <w:rFonts w:ascii="Times New Roman" w:hAnsi="Times New Roman"/>
          <w:color w:val="000000"/>
          <w:sz w:val="28"/>
          <w:lang w:val="ru-RU"/>
        </w:rPr>
        <w:t>​</w:t>
      </w:r>
      <w:r w:rsidRPr="00B4752D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B4752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kopilurokov</w:t>
      </w:r>
      <w:r w:rsidRPr="00B475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4752D">
        <w:rPr>
          <w:rFonts w:ascii="Times New Roman" w:hAnsi="Times New Roman"/>
          <w:color w:val="000000"/>
          <w:sz w:val="28"/>
          <w:lang w:val="ru-RU"/>
        </w:rPr>
        <w:t>/</w:t>
      </w:r>
      <w:r w:rsidRPr="00B4752D">
        <w:rPr>
          <w:sz w:val="28"/>
          <w:lang w:val="ru-RU"/>
        </w:rPr>
        <w:br/>
      </w:r>
      <w:r w:rsidRPr="00B4752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4752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B475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B475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4752D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B4752D">
        <w:rPr>
          <w:rFonts w:ascii="Times New Roman" w:hAnsi="Times New Roman"/>
          <w:color w:val="000000"/>
          <w:sz w:val="28"/>
          <w:lang w:val="ru-RU"/>
        </w:rPr>
        <w:t>411892</w:t>
      </w:r>
      <w:r w:rsidRPr="00B4752D">
        <w:rPr>
          <w:sz w:val="28"/>
          <w:lang w:val="ru-RU"/>
        </w:rPr>
        <w:br/>
      </w:r>
      <w:bookmarkStart w:id="18" w:name="e2d6e2bf-4893-4145-be02-d49817b4b26f"/>
      <w:r w:rsidRPr="00B4752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4752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B475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475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4752D">
        <w:rPr>
          <w:rFonts w:ascii="Times New Roman" w:hAnsi="Times New Roman"/>
          <w:color w:val="000000"/>
          <w:sz w:val="28"/>
          <w:lang w:val="ru-RU"/>
        </w:rPr>
        <w:t>/</w:t>
      </w:r>
      <w:bookmarkEnd w:id="18"/>
      <w:r w:rsidRPr="00B4752D">
        <w:rPr>
          <w:rFonts w:ascii="Times New Roman" w:hAnsi="Times New Roman"/>
          <w:color w:val="333333"/>
          <w:sz w:val="28"/>
          <w:lang w:val="ru-RU"/>
        </w:rPr>
        <w:t>‌</w:t>
      </w:r>
      <w:r w:rsidRPr="00B4752D">
        <w:rPr>
          <w:rFonts w:ascii="Times New Roman" w:hAnsi="Times New Roman"/>
          <w:color w:val="000000"/>
          <w:sz w:val="28"/>
          <w:lang w:val="ru-RU"/>
        </w:rPr>
        <w:t>​</w:t>
      </w:r>
    </w:p>
    <w:p w:rsidR="00C01F8F" w:rsidRPr="00B4752D" w:rsidRDefault="00C01F8F">
      <w:pPr>
        <w:rPr>
          <w:lang w:val="ru-RU"/>
        </w:rPr>
        <w:sectPr w:rsidR="00C01F8F" w:rsidRPr="00B4752D">
          <w:pgSz w:w="11906" w:h="16383"/>
          <w:pgMar w:top="1134" w:right="850" w:bottom="1134" w:left="1701" w:header="720" w:footer="720" w:gutter="0"/>
          <w:cols w:space="720"/>
        </w:sectPr>
      </w:pPr>
      <w:bookmarkStart w:id="19" w:name="block-3179847"/>
    </w:p>
    <w:bookmarkEnd w:id="19"/>
    <w:p w:rsidR="00C01F8F" w:rsidRPr="00B4752D" w:rsidRDefault="00C01F8F">
      <w:pPr>
        <w:rPr>
          <w:lang w:val="ru-RU"/>
        </w:rPr>
      </w:pPr>
    </w:p>
    <w:sectPr w:rsidR="00C01F8F" w:rsidRPr="00B4752D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107" w:rsidRDefault="005E2107">
      <w:pPr>
        <w:spacing w:line="240" w:lineRule="auto"/>
      </w:pPr>
      <w:r>
        <w:separator/>
      </w:r>
    </w:p>
  </w:endnote>
  <w:endnote w:type="continuationSeparator" w:id="0">
    <w:p w:rsidR="005E2107" w:rsidRDefault="005E21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107" w:rsidRDefault="005E2107">
      <w:pPr>
        <w:spacing w:after="0"/>
      </w:pPr>
      <w:r>
        <w:separator/>
      </w:r>
    </w:p>
  </w:footnote>
  <w:footnote w:type="continuationSeparator" w:id="0">
    <w:p w:rsidR="005E2107" w:rsidRDefault="005E210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5E306ED"/>
    <w:multiLevelType w:val="singleLevel"/>
    <w:tmpl w:val="B5E306ED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1">
    <w:nsid w:val="BF205925"/>
    <w:multiLevelType w:val="singleLevel"/>
    <w:tmpl w:val="BF205925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CF092B84"/>
    <w:multiLevelType w:val="singleLevel"/>
    <w:tmpl w:val="CF092B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3">
    <w:nsid w:val="0053208E"/>
    <w:multiLevelType w:val="singleLevel"/>
    <w:tmpl w:val="005320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4">
    <w:nsid w:val="03D62ECE"/>
    <w:multiLevelType w:val="singleLevel"/>
    <w:tmpl w:val="03D62E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5">
    <w:nsid w:val="59ADCABA"/>
    <w:multiLevelType w:val="singleLevel"/>
    <w:tmpl w:val="59ADCA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F8F"/>
    <w:rsid w:val="005E2107"/>
    <w:rsid w:val="00B4752D"/>
    <w:rsid w:val="00C01F8F"/>
    <w:rsid w:val="5B824B9D"/>
    <w:rsid w:val="6C0A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chi.ru/" TargetMode="External"/><Relationship Id="rId117" Type="http://schemas.openxmlformats.org/officeDocument/2006/relationships/hyperlink" Target="https://uchi.ru/" TargetMode="External"/><Relationship Id="rId21" Type="http://schemas.openxmlformats.org/officeDocument/2006/relationships/hyperlink" Target="https://m.edsoo.ru/7f411892" TargetMode="External"/><Relationship Id="rId42" Type="http://schemas.openxmlformats.org/officeDocument/2006/relationships/hyperlink" Target="https://uchi.ru/" TargetMode="External"/><Relationship Id="rId47" Type="http://schemas.openxmlformats.org/officeDocument/2006/relationships/hyperlink" Target="https://m.edsoo.ru/7f411892" TargetMode="External"/><Relationship Id="rId63" Type="http://schemas.openxmlformats.org/officeDocument/2006/relationships/hyperlink" Target="https://uchi.ru/" TargetMode="External"/><Relationship Id="rId68" Type="http://schemas.openxmlformats.org/officeDocument/2006/relationships/hyperlink" Target="http://kopilurokov.ru/" TargetMode="External"/><Relationship Id="rId84" Type="http://schemas.openxmlformats.org/officeDocument/2006/relationships/hyperlink" Target="https://uchi.ru/" TargetMode="External"/><Relationship Id="rId89" Type="http://schemas.openxmlformats.org/officeDocument/2006/relationships/hyperlink" Target="http://kopilurokov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fontTable" Target="fontTable.xml"/><Relationship Id="rId16" Type="http://schemas.openxmlformats.org/officeDocument/2006/relationships/hyperlink" Target="https://resh.edu.ru/" TargetMode="External"/><Relationship Id="rId107" Type="http://schemas.openxmlformats.org/officeDocument/2006/relationships/hyperlink" Target="http://kopilurokov.ru/" TargetMode="External"/><Relationship Id="rId11" Type="http://schemas.openxmlformats.org/officeDocument/2006/relationships/hyperlink" Target="http://kopilurokov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://kopilurokov.ru/" TargetMode="External"/><Relationship Id="rId53" Type="http://schemas.openxmlformats.org/officeDocument/2006/relationships/hyperlink" Target="https://uchi.ru/" TargetMode="External"/><Relationship Id="rId58" Type="http://schemas.openxmlformats.org/officeDocument/2006/relationships/hyperlink" Target="https://resh.edu.ru/" TargetMode="External"/><Relationship Id="rId74" Type="http://schemas.openxmlformats.org/officeDocument/2006/relationships/hyperlink" Target="http://kopilurokov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uchi.ru/" TargetMode="External"/><Relationship Id="rId123" Type="http://schemas.openxmlformats.org/officeDocument/2006/relationships/hyperlink" Target="https://uchi.ru/" TargetMode="External"/><Relationship Id="rId128" Type="http://schemas.openxmlformats.org/officeDocument/2006/relationships/hyperlink" Target="http://kopilurokov.ru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uchi.ru/" TargetMode="External"/><Relationship Id="rId95" Type="http://schemas.openxmlformats.org/officeDocument/2006/relationships/hyperlink" Target="http://kopilurokov.ru/" TargetMode="External"/><Relationship Id="rId14" Type="http://schemas.openxmlformats.org/officeDocument/2006/relationships/hyperlink" Target="http://kopilurokov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m.edsoo.ru/7f411892" TargetMode="External"/><Relationship Id="rId30" Type="http://schemas.openxmlformats.org/officeDocument/2006/relationships/hyperlink" Target="https://uchi.ru/" TargetMode="External"/><Relationship Id="rId35" Type="http://schemas.openxmlformats.org/officeDocument/2006/relationships/hyperlink" Target="https://m.edsoo.ru/7f411892" TargetMode="External"/><Relationship Id="rId43" Type="http://schemas.openxmlformats.org/officeDocument/2006/relationships/hyperlink" Target="https://m.edsoo.ru/7f411892" TargetMode="External"/><Relationship Id="rId48" Type="http://schemas.openxmlformats.org/officeDocument/2006/relationships/hyperlink" Target="https://resh.edu.ru/" TargetMode="External"/><Relationship Id="rId56" Type="http://schemas.openxmlformats.org/officeDocument/2006/relationships/hyperlink" Target="https://uchi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uchi.ru/" TargetMode="External"/><Relationship Id="rId77" Type="http://schemas.openxmlformats.org/officeDocument/2006/relationships/hyperlink" Target="http://kopilurokov.ru/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uchi.ru/" TargetMode="External"/><Relationship Id="rId113" Type="http://schemas.openxmlformats.org/officeDocument/2006/relationships/hyperlink" Target="http://kopilurokov.ru/" TargetMode="External"/><Relationship Id="rId118" Type="http://schemas.openxmlformats.org/officeDocument/2006/relationships/hyperlink" Target="https://resh.edu.ru/" TargetMode="External"/><Relationship Id="rId126" Type="http://schemas.openxmlformats.org/officeDocument/2006/relationships/hyperlink" Target="https://uchi.ru/" TargetMode="External"/><Relationship Id="rId134" Type="http://schemas.openxmlformats.org/officeDocument/2006/relationships/theme" Target="theme/theme1.xml"/><Relationship Id="rId8" Type="http://schemas.openxmlformats.org/officeDocument/2006/relationships/image" Target="media/image1.jpeg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uchi.ru/" TargetMode="External"/><Relationship Id="rId80" Type="http://schemas.openxmlformats.org/officeDocument/2006/relationships/hyperlink" Target="http://kopilurokov.ru/" TargetMode="External"/><Relationship Id="rId85" Type="http://schemas.openxmlformats.org/officeDocument/2006/relationships/hyperlink" Target="https://resh.edu.ru/" TargetMode="External"/><Relationship Id="rId93" Type="http://schemas.openxmlformats.org/officeDocument/2006/relationships/hyperlink" Target="https://uchi.ru/" TargetMode="External"/><Relationship Id="rId98" Type="http://schemas.openxmlformats.org/officeDocument/2006/relationships/hyperlink" Target="http://kopilurokov.ru/" TargetMode="External"/><Relationship Id="rId121" Type="http://schemas.openxmlformats.org/officeDocument/2006/relationships/hyperlink" Target="https://resh.edu.ru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://kopilurokov.ru/" TargetMode="External"/><Relationship Id="rId25" Type="http://schemas.openxmlformats.org/officeDocument/2006/relationships/hyperlink" Target="http://kopilurokov.ru/" TargetMode="External"/><Relationship Id="rId33" Type="http://schemas.openxmlformats.org/officeDocument/2006/relationships/hyperlink" Target="http://kopilurokov.ru/" TargetMode="External"/><Relationship Id="rId38" Type="http://schemas.openxmlformats.org/officeDocument/2006/relationships/hyperlink" Target="https://uchi.ru/" TargetMode="External"/><Relationship Id="rId46" Type="http://schemas.openxmlformats.org/officeDocument/2006/relationships/hyperlink" Target="https://uchi.ru/" TargetMode="External"/><Relationship Id="rId59" Type="http://schemas.openxmlformats.org/officeDocument/2006/relationships/hyperlink" Target="http://kopilurokov.ru/" TargetMode="External"/><Relationship Id="rId67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08" Type="http://schemas.openxmlformats.org/officeDocument/2006/relationships/hyperlink" Target="https://uchi.ru/" TargetMode="External"/><Relationship Id="rId116" Type="http://schemas.openxmlformats.org/officeDocument/2006/relationships/hyperlink" Target="http://kopilurokov.ru/" TargetMode="External"/><Relationship Id="rId124" Type="http://schemas.openxmlformats.org/officeDocument/2006/relationships/hyperlink" Target="https://resh.edu.ru/" TargetMode="External"/><Relationship Id="rId129" Type="http://schemas.openxmlformats.org/officeDocument/2006/relationships/hyperlink" Target="https://uchi.ru/" TargetMode="External"/><Relationship Id="rId20" Type="http://schemas.openxmlformats.org/officeDocument/2006/relationships/hyperlink" Target="http://kopilurokov.ru/" TargetMode="External"/><Relationship Id="rId41" Type="http://schemas.openxmlformats.org/officeDocument/2006/relationships/hyperlink" Target="http://kopilurokov.ru/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://kopilurokov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uchi.ru/" TargetMode="External"/><Relationship Id="rId83" Type="http://schemas.openxmlformats.org/officeDocument/2006/relationships/hyperlink" Target="http://kopilurokov.ru/" TargetMode="External"/><Relationship Id="rId88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hyperlink" Target="https://uchi.ru/" TargetMode="External"/><Relationship Id="rId111" Type="http://schemas.openxmlformats.org/officeDocument/2006/relationships/hyperlink" Target="https://uchi.ru/" TargetMode="External"/><Relationship Id="rId132" Type="http://schemas.openxmlformats.org/officeDocument/2006/relationships/hyperlink" Target="https://uchi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://kopilurokov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://kopilurokov.ru/" TargetMode="External"/><Relationship Id="rId57" Type="http://schemas.openxmlformats.org/officeDocument/2006/relationships/hyperlink" Target="https://m.edsoo.ru/7f411892" TargetMode="External"/><Relationship Id="rId106" Type="http://schemas.openxmlformats.org/officeDocument/2006/relationships/hyperlink" Target="https://resh.edu.ru/" TargetMode="External"/><Relationship Id="rId114" Type="http://schemas.openxmlformats.org/officeDocument/2006/relationships/hyperlink" Target="https://uchi.ru/" TargetMode="External"/><Relationship Id="rId119" Type="http://schemas.openxmlformats.org/officeDocument/2006/relationships/hyperlink" Target="http://kopilurokov.ru/" TargetMode="External"/><Relationship Id="rId127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m.edsoo.ru/7f411892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://kopilurokov.ru/" TargetMode="External"/><Relationship Id="rId60" Type="http://schemas.openxmlformats.org/officeDocument/2006/relationships/hyperlink" Target="https://uchi.ru/" TargetMode="External"/><Relationship Id="rId65" Type="http://schemas.openxmlformats.org/officeDocument/2006/relationships/hyperlink" Target="http://kopilurokov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uchi.ru/" TargetMode="External"/><Relationship Id="rId81" Type="http://schemas.openxmlformats.org/officeDocument/2006/relationships/hyperlink" Target="https://uchi.ru/" TargetMode="External"/><Relationship Id="rId86" Type="http://schemas.openxmlformats.org/officeDocument/2006/relationships/hyperlink" Target="http://kopilurokov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uchi.ru/" TargetMode="External"/><Relationship Id="rId101" Type="http://schemas.openxmlformats.org/officeDocument/2006/relationships/hyperlink" Target="http://kopilurokov.ru/" TargetMode="External"/><Relationship Id="rId122" Type="http://schemas.openxmlformats.org/officeDocument/2006/relationships/hyperlink" Target="http://kopilurokov.ru/" TargetMode="External"/><Relationship Id="rId130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m.edsoo.ru/7f411892" TargetMode="External"/><Relationship Id="rId39" Type="http://schemas.openxmlformats.org/officeDocument/2006/relationships/hyperlink" Target="https://m.edsoo.ru/7f411892" TargetMode="External"/><Relationship Id="rId109" Type="http://schemas.openxmlformats.org/officeDocument/2006/relationships/hyperlink" Target="https://resh.edu.ru/" TargetMode="External"/><Relationship Id="rId34" Type="http://schemas.openxmlformats.org/officeDocument/2006/relationships/hyperlink" Target="https://uchi.ru/" TargetMode="External"/><Relationship Id="rId50" Type="http://schemas.openxmlformats.org/officeDocument/2006/relationships/hyperlink" Target="https://uchi.ru/" TargetMode="External"/><Relationship Id="rId55" Type="http://schemas.openxmlformats.org/officeDocument/2006/relationships/hyperlink" Target="http://kopilurokov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://kopilurokov.ru/" TargetMode="External"/><Relationship Id="rId120" Type="http://schemas.openxmlformats.org/officeDocument/2006/relationships/hyperlink" Target="https://uchi.ru/" TargetMode="External"/><Relationship Id="rId125" Type="http://schemas.openxmlformats.org/officeDocument/2006/relationships/hyperlink" Target="http://kopilurokov.ru/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kopilurokov.ru/" TargetMode="External"/><Relationship Id="rId92" Type="http://schemas.openxmlformats.org/officeDocument/2006/relationships/hyperlink" Target="http://kopilurokov.ru/" TargetMode="External"/><Relationship Id="rId2" Type="http://schemas.openxmlformats.org/officeDocument/2006/relationships/styles" Target="styles.xml"/><Relationship Id="rId29" Type="http://schemas.openxmlformats.org/officeDocument/2006/relationships/hyperlink" Target="http://kopilurokov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://kopilurokov.ru/" TargetMode="External"/><Relationship Id="rId66" Type="http://schemas.openxmlformats.org/officeDocument/2006/relationships/hyperlink" Target="https://uchi.ru/" TargetMode="External"/><Relationship Id="rId87" Type="http://schemas.openxmlformats.org/officeDocument/2006/relationships/hyperlink" Target="https://uchi.ru/" TargetMode="External"/><Relationship Id="rId110" Type="http://schemas.openxmlformats.org/officeDocument/2006/relationships/hyperlink" Target="http://kopilurokov.ru/" TargetMode="External"/><Relationship Id="rId115" Type="http://schemas.openxmlformats.org/officeDocument/2006/relationships/hyperlink" Target="https://resh.edu.ru/" TargetMode="External"/><Relationship Id="rId131" Type="http://schemas.openxmlformats.org/officeDocument/2006/relationships/hyperlink" Target="http://kopilurokov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26</Pages>
  <Words>5695</Words>
  <Characters>32464</Characters>
  <Application>Microsoft Office Word</Application>
  <DocSecurity>0</DocSecurity>
  <Lines>270</Lines>
  <Paragraphs>76</Paragraphs>
  <ScaleCrop>false</ScaleCrop>
  <Company/>
  <LinksUpToDate>false</LinksUpToDate>
  <CharactersWithSpaces>38083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Ноутбук</dc:creator>
  <cp:lastModifiedBy>user</cp:lastModifiedBy>
  <cp:revision>2</cp:revision>
  <dcterms:created xsi:type="dcterms:W3CDTF">2023-09-07T18:00:00Z</dcterms:created>
  <dcterms:modified xsi:type="dcterms:W3CDTF">2023-09-16T07:08:00Z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1049-12.2.0.13201</vt:lpwstr>
  </property>
  <property fmtid="{D5CDD505-2E9C-101B-9397-08002B2CF9AE}" pid="3" name="ICV">
    <vt:lpwstr>982BD7CC52AF49FB921C4A4D37594637_13</vt:lpwstr>
  </property>
</Properties>
</file>